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jc w:val="center"/>
        <w:rPr>
          <w:rFonts w:ascii="Arial" w:cs="Arial" w:eastAsia="Arial" w:hAnsi="Arial"/>
          <w:sz w:val="30"/>
          <w:szCs w:val="30"/>
        </w:rPr>
      </w:pPr>
      <w:r w:rsidDel="00000000" w:rsidR="00000000" w:rsidRPr="00000000">
        <w:rPr>
          <w:rFonts w:ascii="Arial" w:cs="Arial" w:eastAsia="Arial" w:hAnsi="Arial"/>
          <w:sz w:val="30"/>
          <w:szCs w:val="30"/>
          <w:rtl w:val="0"/>
        </w:rPr>
        <w:t xml:space="preserve">Pediatric Intake Form</w:t>
      </w:r>
    </w:p>
    <w:p w:rsidR="00000000" w:rsidDel="00000000" w:rsidP="00000000" w:rsidRDefault="00000000" w:rsidRPr="00000000" w14:paraId="00000002">
      <w:pPr>
        <w:pStyle w:val="Heading2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1. Child &amp; Family Information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Child’s Name / Pronouns:__________________________________________________</w:t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DOB: _________________________________________________________________</w:t>
      </w:r>
    </w:p>
    <w:p w:rsidR="00000000" w:rsidDel="00000000" w:rsidP="00000000" w:rsidRDefault="00000000" w:rsidRPr="00000000" w14:paraId="00000005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Parent/Guardian #1 (name/email/phone): _____________________________________</w:t>
      </w:r>
    </w:p>
    <w:p w:rsidR="00000000" w:rsidDel="00000000" w:rsidP="00000000" w:rsidRDefault="00000000" w:rsidRPr="00000000" w14:paraId="00000006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Parent/Guardian #2 (name/email/phone): _____________________________________</w:t>
      </w:r>
    </w:p>
    <w:p w:rsidR="00000000" w:rsidDel="00000000" w:rsidP="00000000" w:rsidRDefault="00000000" w:rsidRPr="00000000" w14:paraId="00000007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Referring Provider &amp; Reason for Referral: _____________________________________</w:t>
      </w:r>
    </w:p>
    <w:p w:rsidR="00000000" w:rsidDel="00000000" w:rsidP="00000000" w:rsidRDefault="00000000" w:rsidRPr="00000000" w14:paraId="00000008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Primary Care Provider (name/practice): ______________________________________</w:t>
      </w:r>
    </w:p>
    <w:p w:rsidR="00000000" w:rsidDel="00000000" w:rsidP="00000000" w:rsidRDefault="00000000" w:rsidRPr="00000000" w14:paraId="00000009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Siblings (names/ages, similar issues?): _______________________________________</w:t>
      </w:r>
    </w:p>
    <w:p w:rsidR="00000000" w:rsidDel="00000000" w:rsidP="00000000" w:rsidRDefault="00000000" w:rsidRPr="00000000" w14:paraId="0000000A">
      <w:pPr>
        <w:pStyle w:val="Heading2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2. Problem Areas (check all that apply)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Breathing</w:t>
      </w:r>
      <w:r w:rsidDel="00000000" w:rsidR="00000000" w:rsidRPr="00000000">
        <w:rPr>
          <w:rFonts w:ascii="Arial" w:cs="Arial" w:eastAsia="Arial" w:hAnsi="Arial"/>
          <w:rtl w:val="0"/>
        </w:rPr>
        <w:t xml:space="preserve">: Nose / Mouth / Chronic congestion / Allergies / Asthma / Other:</w:t>
      </w:r>
    </w:p>
    <w:p w:rsidR="00000000" w:rsidDel="00000000" w:rsidP="00000000" w:rsidRDefault="00000000" w:rsidRPr="00000000" w14:paraId="0000000C">
      <w:pPr>
        <w:ind w:left="72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Sleeping</w:t>
      </w:r>
      <w:r w:rsidDel="00000000" w:rsidR="00000000" w:rsidRPr="00000000">
        <w:rPr>
          <w:rFonts w:ascii="Arial" w:cs="Arial" w:eastAsia="Arial" w:hAnsi="Arial"/>
          <w:rtl w:val="0"/>
        </w:rPr>
        <w:t xml:space="preserve">: Sleep quality / Snoring / Mouth breathing / Waking / Enuresis (bedwetting)</w:t>
      </w:r>
    </w:p>
    <w:p w:rsidR="00000000" w:rsidDel="00000000" w:rsidP="00000000" w:rsidRDefault="00000000" w:rsidRPr="00000000" w14:paraId="0000000E">
      <w:pPr>
        <w:ind w:left="72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Eating</w:t>
      </w:r>
      <w:r w:rsidDel="00000000" w:rsidR="00000000" w:rsidRPr="00000000">
        <w:rPr>
          <w:rFonts w:ascii="Arial" w:cs="Arial" w:eastAsia="Arial" w:hAnsi="Arial"/>
          <w:rtl w:val="0"/>
        </w:rPr>
        <w:t xml:space="preserve">: Teeth / Picky / Choking / Gagging / Tongue-tie / Swallowing difficulties / Digestion / Other:</w:t>
      </w:r>
    </w:p>
    <w:p w:rsidR="00000000" w:rsidDel="00000000" w:rsidP="00000000" w:rsidRDefault="00000000" w:rsidRPr="00000000" w14:paraId="00000010">
      <w:pPr>
        <w:ind w:left="72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Talking</w:t>
      </w:r>
      <w:r w:rsidDel="00000000" w:rsidR="00000000" w:rsidRPr="00000000">
        <w:rPr>
          <w:rFonts w:ascii="Arial" w:cs="Arial" w:eastAsia="Arial" w:hAnsi="Arial"/>
          <w:rtl w:val="0"/>
        </w:rPr>
        <w:t xml:space="preserve">: Speech / Articulation / Language delay / Mumbled / Slurred / Fluency / Stuttering / Mouth breathing / Voice / Nasal / Loud / Quiet / Other: </w:t>
      </w:r>
    </w:p>
    <w:p w:rsidR="00000000" w:rsidDel="00000000" w:rsidP="00000000" w:rsidRDefault="00000000" w:rsidRPr="00000000" w14:paraId="00000012">
      <w:pPr>
        <w:ind w:left="72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6"/>
        </w:numPr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Feeling</w:t>
      </w:r>
      <w:r w:rsidDel="00000000" w:rsidR="00000000" w:rsidRPr="00000000">
        <w:rPr>
          <w:rFonts w:ascii="Arial" w:cs="Arial" w:eastAsia="Arial" w:hAnsi="Arial"/>
          <w:rtl w:val="0"/>
        </w:rPr>
        <w:t xml:space="preserve">: Posture / TMJ dysfunction / Pain tension face, neck, shoulders / Ears / ADHD / ADD / Anxiety / ASD traits / Learning concerns / Aggressive / Prefers alone / Social communication differences / Other:</w:t>
      </w:r>
    </w:p>
    <w:p w:rsidR="00000000" w:rsidDel="00000000" w:rsidP="00000000" w:rsidRDefault="00000000" w:rsidRPr="00000000" w14:paraId="00000014">
      <w:pPr>
        <w:ind w:left="720" w:firstLine="0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________________________________________________________________</w:t>
      </w:r>
    </w:p>
    <w:p w:rsidR="00000000" w:rsidDel="00000000" w:rsidP="00000000" w:rsidRDefault="00000000" w:rsidRPr="00000000" w14:paraId="00000015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Other: _________________________________________________________________</w:t>
      </w:r>
    </w:p>
    <w:p w:rsidR="00000000" w:rsidDel="00000000" w:rsidP="00000000" w:rsidRDefault="00000000" w:rsidRPr="00000000" w14:paraId="00000016">
      <w:pPr>
        <w:pStyle w:val="Heading2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3. Birth &amp; Development History</w:t>
      </w:r>
    </w:p>
    <w:p w:rsidR="00000000" w:rsidDel="00000000" w:rsidP="00000000" w:rsidRDefault="00000000" w:rsidRPr="00000000" w14:paraId="00000017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Birth history (term/preterm, complications, delivery type): ______________________________________________________________________</w:t>
      </w:r>
    </w:p>
    <w:p w:rsidR="00000000" w:rsidDel="00000000" w:rsidP="00000000" w:rsidRDefault="00000000" w:rsidRPr="00000000" w14:paraId="00000018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Feeding history (breastfed/bottle-fed, with or without complications): ______________________________________________________________________</w:t>
      </w:r>
    </w:p>
    <w:p w:rsidR="00000000" w:rsidDel="00000000" w:rsidP="00000000" w:rsidRDefault="00000000" w:rsidRPr="00000000" w14:paraId="00000019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Motor milestones (sat, crawled, walked, toileting): ______________________________________________________________________</w:t>
      </w:r>
    </w:p>
    <w:p w:rsidR="00000000" w:rsidDel="00000000" w:rsidP="00000000" w:rsidRDefault="00000000" w:rsidRPr="00000000" w14:paraId="0000001A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Speech/language milestones (babble, first words, sentences): ______________________________________________________________________</w:t>
      </w:r>
    </w:p>
    <w:p w:rsidR="00000000" w:rsidDel="00000000" w:rsidP="00000000" w:rsidRDefault="00000000" w:rsidRPr="00000000" w14:paraId="0000001B">
      <w:pPr>
        <w:pStyle w:val="Heading2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4. Medical History</w:t>
      </w:r>
    </w:p>
    <w:p w:rsidR="00000000" w:rsidDel="00000000" w:rsidP="00000000" w:rsidRDefault="00000000" w:rsidRPr="00000000" w14:paraId="0000001C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ENT consults &amp; diagnosis (date, findings): ______________________________________________________________________</w:t>
      </w:r>
    </w:p>
    <w:p w:rsidR="00000000" w:rsidDel="00000000" w:rsidP="00000000" w:rsidRDefault="00000000" w:rsidRPr="00000000" w14:paraId="0000001D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Sleep study results: ______________________________________________________________________</w:t>
      </w:r>
    </w:p>
    <w:p w:rsidR="00000000" w:rsidDel="00000000" w:rsidP="00000000" w:rsidRDefault="00000000" w:rsidRPr="00000000" w14:paraId="0000001E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Family history of related issues: ______________________________________________________________________</w:t>
      </w:r>
    </w:p>
    <w:p w:rsidR="00000000" w:rsidDel="00000000" w:rsidP="00000000" w:rsidRDefault="00000000" w:rsidRPr="00000000" w14:paraId="0000001F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Medications (can provide list or photo): ______________________________________________________________________</w:t>
      </w:r>
    </w:p>
    <w:p w:rsidR="00000000" w:rsidDel="00000000" w:rsidP="00000000" w:rsidRDefault="00000000" w:rsidRPr="00000000" w14:paraId="00000020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______________________________________________________________________</w:t>
      </w:r>
    </w:p>
    <w:p w:rsidR="00000000" w:rsidDel="00000000" w:rsidP="00000000" w:rsidRDefault="00000000" w:rsidRPr="00000000" w14:paraId="00000021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Supplements: ______________________________________________________________________</w:t>
      </w:r>
    </w:p>
    <w:p w:rsidR="00000000" w:rsidDel="00000000" w:rsidP="00000000" w:rsidRDefault="00000000" w:rsidRPr="00000000" w14:paraId="00000022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______________________________________________________________________</w:t>
      </w:r>
    </w:p>
    <w:p w:rsidR="00000000" w:rsidDel="00000000" w:rsidP="00000000" w:rsidRDefault="00000000" w:rsidRPr="00000000" w14:paraId="00000023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Surgeries (type/date): ______________________________________________________________________</w:t>
      </w:r>
    </w:p>
    <w:p w:rsidR="00000000" w:rsidDel="00000000" w:rsidP="00000000" w:rsidRDefault="00000000" w:rsidRPr="00000000" w14:paraId="00000024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______________________________________________________________________</w:t>
      </w:r>
    </w:p>
    <w:p w:rsidR="00000000" w:rsidDel="00000000" w:rsidP="00000000" w:rsidRDefault="00000000" w:rsidRPr="00000000" w14:paraId="00000025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Accidents, hospitalizations, illnesses: ______________________________________________________________________</w:t>
      </w:r>
    </w:p>
    <w:p w:rsidR="00000000" w:rsidDel="00000000" w:rsidP="00000000" w:rsidRDefault="00000000" w:rsidRPr="00000000" w14:paraId="00000026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______________________________________________________________________</w:t>
      </w:r>
    </w:p>
    <w:p w:rsidR="00000000" w:rsidDel="00000000" w:rsidP="00000000" w:rsidRDefault="00000000" w:rsidRPr="00000000" w14:paraId="00000027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Specialists seen (circle all that apply): Audiologist / PT / SLP / OT / Psych / ENT / Ortho / Nutritionist / Allergist / Other: ______________________________________________________________________</w:t>
      </w:r>
    </w:p>
    <w:p w:rsidR="00000000" w:rsidDel="00000000" w:rsidP="00000000" w:rsidRDefault="00000000" w:rsidRPr="00000000" w14:paraId="00000028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Specialists names &amp; dates: ______________________________________________________________________</w:t>
      </w:r>
    </w:p>
    <w:p w:rsidR="00000000" w:rsidDel="00000000" w:rsidP="00000000" w:rsidRDefault="00000000" w:rsidRPr="00000000" w14:paraId="00000029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______________________________________________________________________</w:t>
      </w:r>
    </w:p>
    <w:p w:rsidR="00000000" w:rsidDel="00000000" w:rsidP="00000000" w:rsidRDefault="00000000" w:rsidRPr="00000000" w14:paraId="0000002A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______________________________________________________________________</w:t>
      </w:r>
    </w:p>
    <w:p w:rsidR="00000000" w:rsidDel="00000000" w:rsidP="00000000" w:rsidRDefault="00000000" w:rsidRPr="00000000" w14:paraId="0000002B">
      <w:pPr>
        <w:pStyle w:val="Heading2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5. Dental &amp; Oral Health</w:t>
      </w:r>
    </w:p>
    <w:p w:rsidR="00000000" w:rsidDel="00000000" w:rsidP="00000000" w:rsidRDefault="00000000" w:rsidRPr="00000000" w14:paraId="0000002C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Dentist name &amp; practice: ______________________________________________________________________</w:t>
      </w:r>
    </w:p>
    <w:p w:rsidR="00000000" w:rsidDel="00000000" w:rsidP="00000000" w:rsidRDefault="00000000" w:rsidRPr="00000000" w14:paraId="0000002D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Current oral hygiene habits/tools: ______________________________________________________________________</w:t>
      </w:r>
    </w:p>
    <w:p w:rsidR="00000000" w:rsidDel="00000000" w:rsidP="00000000" w:rsidRDefault="00000000" w:rsidRPr="00000000" w14:paraId="0000002E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Circle all that apply: TMJ Dysfunction / Grinding / Clenching / Cavities / Orthodontia / Oral appliances / Gum disease / Halitosis</w:t>
      </w:r>
    </w:p>
    <w:p w:rsidR="00000000" w:rsidDel="00000000" w:rsidP="00000000" w:rsidRDefault="00000000" w:rsidRPr="00000000" w14:paraId="0000002F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Describe pain/discomfort: ______________________________________________________________________</w:t>
      </w:r>
    </w:p>
    <w:p w:rsidR="00000000" w:rsidDel="00000000" w:rsidP="00000000" w:rsidRDefault="00000000" w:rsidRPr="00000000" w14:paraId="00000030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______________________________________________________________________</w:t>
      </w:r>
    </w:p>
    <w:p w:rsidR="00000000" w:rsidDel="00000000" w:rsidP="00000000" w:rsidRDefault="00000000" w:rsidRPr="00000000" w14:paraId="00000031">
      <w:pPr>
        <w:pStyle w:val="Heading2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6. Coordinated Care</w:t>
      </w:r>
    </w:p>
    <w:p w:rsidR="00000000" w:rsidDel="00000000" w:rsidP="00000000" w:rsidRDefault="00000000" w:rsidRPr="00000000" w14:paraId="00000032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List all doctors/clinicians in child’s coordinated care team (dentist, PCP, ortho, etc.):</w:t>
      </w:r>
    </w:p>
    <w:p w:rsidR="00000000" w:rsidDel="00000000" w:rsidP="00000000" w:rsidRDefault="00000000" w:rsidRPr="00000000" w14:paraId="00000033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______________________________________________________________________</w:t>
      </w:r>
    </w:p>
    <w:p w:rsidR="00000000" w:rsidDel="00000000" w:rsidP="00000000" w:rsidRDefault="00000000" w:rsidRPr="00000000" w14:paraId="00000034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______________________________________________________________________</w:t>
      </w:r>
    </w:p>
    <w:p w:rsidR="00000000" w:rsidDel="00000000" w:rsidP="00000000" w:rsidRDefault="00000000" w:rsidRPr="00000000" w14:paraId="00000035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______________________________________________________________________</w:t>
      </w:r>
    </w:p>
    <w:p w:rsidR="00000000" w:rsidDel="00000000" w:rsidP="00000000" w:rsidRDefault="00000000" w:rsidRPr="00000000" w14:paraId="00000036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______________________________________________________________________</w:t>
      </w:r>
    </w:p>
    <w:p w:rsidR="00000000" w:rsidDel="00000000" w:rsidP="00000000" w:rsidRDefault="00000000" w:rsidRPr="00000000" w14:paraId="00000037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______________________________________________________________________</w:t>
      </w:r>
    </w:p>
    <w:p w:rsidR="00000000" w:rsidDel="00000000" w:rsidP="00000000" w:rsidRDefault="00000000" w:rsidRPr="00000000" w14:paraId="00000038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______________________________________________________________________</w:t>
      </w:r>
    </w:p>
    <w:p w:rsidR="00000000" w:rsidDel="00000000" w:rsidP="00000000" w:rsidRDefault="00000000" w:rsidRPr="00000000" w14:paraId="00000039">
      <w:pPr>
        <w:numPr>
          <w:ilvl w:val="0"/>
          <w:numId w:val="1"/>
        </w:numPr>
        <w:ind w:left="720" w:hanging="360"/>
        <w:rPr>
          <w:rFonts w:ascii="Arial" w:cs="Arial" w:eastAsia="Arial" w:hAnsi="Arial"/>
          <w:u w:val="none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 I authorize communication with my coordinated care team.</w:t>
      </w:r>
    </w:p>
    <w:p w:rsidR="00000000" w:rsidDel="00000000" w:rsidP="00000000" w:rsidRDefault="00000000" w:rsidRPr="00000000" w14:paraId="0000003A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br w:type="textWrapping"/>
        <w:t xml:space="preserve">Parent/Guardian Signature: ________________________________________________</w:t>
      </w:r>
    </w:p>
    <w:p w:rsidR="00000000" w:rsidDel="00000000" w:rsidP="00000000" w:rsidRDefault="00000000" w:rsidRPr="00000000" w14:paraId="0000003B">
      <w:pPr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 xml:space="preserve">Date: _________________________________________________________________</w:t>
      </w:r>
    </w:p>
    <w:sectPr>
      <w:headerReference r:id="rId7" w:type="default"/>
      <w:headerReference r:id="rId8" w:type="first"/>
      <w:footerReference r:id="rId9" w:type="first"/>
      <w:pgSz w:h="15840" w:w="12240" w:orient="portrait"/>
      <w:pgMar w:bottom="1440" w:top="1440" w:left="1800" w:right="180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Calibri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C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D">
    <w:pPr>
      <w:rPr/>
    </w:pPr>
    <w:r w:rsidDel="00000000" w:rsidR="00000000" w:rsidRPr="00000000">
      <w:rPr/>
      <w:drawing>
        <wp:inline distB="114300" distT="114300" distL="114300" distR="114300">
          <wp:extent cx="5486400" cy="660400"/>
          <wp:effectExtent b="0" l="0" r="0" t="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486400" cy="6604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2"/>
        <w:szCs w:val="22"/>
        <w:lang w:val="en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libri" w:cs="Calibri" w:eastAsia="Calibri" w:hAnsi="Calibri"/>
      <w:b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i w:val="1"/>
      <w:color w:val="4f81bd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color w:val="243f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i w:val="1"/>
      <w:color w:val="243f61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</w:pPr>
    <w:rPr>
      <w:rFonts w:ascii="Calibri" w:cs="Calibri" w:eastAsia="Calibri" w:hAnsi="Calibri"/>
      <w:color w:val="17365d"/>
      <w:sz w:val="52"/>
      <w:szCs w:val="52"/>
    </w:rPr>
  </w:style>
  <w:style w:type="paragraph" w:styleId="Header">
    <w:name w:val="header"/>
    <w:basedOn w:val="Normal"/>
    <w:link w:val="HeaderChar"/>
    <w:uiPriority w:val="99"/>
    <w:unhideWhenUsed w:val="1"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 w:val="1"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618BF"/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FC693F"/>
    <w:pPr>
      <w:keepNext w:val="1"/>
      <w:keepLines w:val="1"/>
      <w:spacing w:after="0" w:before="200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FC693F"/>
    <w:pPr>
      <w:keepNext w:val="1"/>
      <w:keepLines w:val="1"/>
      <w:spacing w:after="0" w:before="200"/>
      <w:outlineLvl w:val="7"/>
    </w:pPr>
    <w:rPr>
      <w:rFonts w:asciiTheme="majorHAnsi" w:cstheme="majorBidi" w:eastAsiaTheme="majorEastAsia" w:hAnsiTheme="majorHAns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FC693F"/>
    <w:pPr>
      <w:keepNext w:val="1"/>
      <w:keepLines w:val="1"/>
      <w:spacing w:after="0" w:before="200"/>
      <w:outlineLvl w:val="8"/>
    </w:pPr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Spacing">
    <w:name w:val="No Spacing"/>
    <w:uiPriority w:val="1"/>
    <w:qFormat w:val="1"/>
    <w:rsid w:val="00FC693F"/>
    <w:pPr>
      <w:spacing w:after="0" w:line="240" w:lineRule="auto"/>
    </w:pPr>
  </w:style>
  <w:style w:type="character" w:styleId="Heading1Char" w:customStyle="1">
    <w:name w:val="Heading 1 Char"/>
    <w:basedOn w:val="DefaultParagraphFont"/>
    <w:link w:val="Heading1"/>
    <w:uiPriority w:val="9"/>
    <w:rsid w:val="00FC693F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FC693F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FC693F"/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character" w:styleId="TitleChar" w:customStyle="1">
    <w:name w:val="Title Char"/>
    <w:basedOn w:val="DefaultParagraphFont"/>
    <w:link w:val="Title"/>
    <w:uiPriority w:val="10"/>
    <w:rsid w:val="00FC693F"/>
    <w:rPr>
      <w:rFonts w:asciiTheme="majorHAnsi" w:cstheme="majorBidi" w:eastAsiaTheme="majorEastAsia" w:hAnsiTheme="majorHAnsi"/>
      <w:color w:val="17365d" w:themeColor="text2" w:themeShade="0000BF"/>
      <w:spacing w:val="5"/>
      <w:kern w:val="28"/>
      <w:sz w:val="52"/>
      <w:szCs w:val="52"/>
    </w:rPr>
  </w:style>
  <w:style w:type="character" w:styleId="SubtitleChar" w:customStyle="1">
    <w:name w:val="Subtitle Char"/>
    <w:basedOn w:val="DefaultParagraphFont"/>
    <w:link w:val="Subtitle"/>
    <w:uiPriority w:val="11"/>
    <w:rsid w:val="00FC693F"/>
    <w:rPr>
      <w:rFonts w:asciiTheme="majorHAnsi" w:cstheme="majorBidi" w:eastAsiaTheme="majorEastAsia" w:hAnsiTheme="majorHAnsi"/>
      <w:i w:val="1"/>
      <w:iCs w:val="1"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 w:val="1"/>
    <w:rsid w:val="00FC693F"/>
    <w:pPr>
      <w:ind w:left="720"/>
      <w:contextualSpacing w:val="1"/>
    </w:pPr>
  </w:style>
  <w:style w:type="paragraph" w:styleId="BodyText">
    <w:name w:val="Body Text"/>
    <w:basedOn w:val="Normal"/>
    <w:link w:val="BodyTextChar"/>
    <w:uiPriority w:val="99"/>
    <w:unhideWhenUsed w:val="1"/>
    <w:rsid w:val="00AA1D8D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 w:val="1"/>
    <w:rsid w:val="00AA1D8D"/>
    <w:pPr>
      <w:spacing w:after="120" w:line="480" w:lineRule="auto"/>
    </w:pPr>
  </w:style>
  <w:style w:type="character" w:styleId="BodyText2Char" w:customStyle="1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 w:val="1"/>
    <w:rsid w:val="00AA1D8D"/>
    <w:pPr>
      <w:spacing w:after="120"/>
    </w:pPr>
    <w:rPr>
      <w:sz w:val="16"/>
      <w:szCs w:val="16"/>
    </w:rPr>
  </w:style>
  <w:style w:type="character" w:styleId="BodyText3Char" w:customStyle="1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 w:val="1"/>
    <w:rsid w:val="00AA1D8D"/>
    <w:pPr>
      <w:ind w:left="360" w:hanging="360"/>
      <w:contextualSpacing w:val="1"/>
    </w:pPr>
  </w:style>
  <w:style w:type="paragraph" w:styleId="List2">
    <w:name w:val="List 2"/>
    <w:basedOn w:val="Normal"/>
    <w:uiPriority w:val="99"/>
    <w:unhideWhenUsed w:val="1"/>
    <w:rsid w:val="00326F90"/>
    <w:pPr>
      <w:ind w:left="720" w:hanging="360"/>
      <w:contextualSpacing w:val="1"/>
    </w:pPr>
  </w:style>
  <w:style w:type="paragraph" w:styleId="List3">
    <w:name w:val="List 3"/>
    <w:basedOn w:val="Normal"/>
    <w:uiPriority w:val="99"/>
    <w:unhideWhenUsed w:val="1"/>
    <w:rsid w:val="00326F90"/>
    <w:pPr>
      <w:ind w:left="1080" w:hanging="360"/>
      <w:contextualSpacing w:val="1"/>
    </w:pPr>
  </w:style>
  <w:style w:type="paragraph" w:styleId="ListBullet">
    <w:name w:val="List Bullet"/>
    <w:basedOn w:val="Normal"/>
    <w:uiPriority w:val="99"/>
    <w:unhideWhenUsed w:val="1"/>
    <w:rsid w:val="00326F90"/>
    <w:pPr>
      <w:numPr>
        <w:numId w:val="1"/>
      </w:numPr>
      <w:contextualSpacing w:val="1"/>
    </w:pPr>
  </w:style>
  <w:style w:type="paragraph" w:styleId="ListBullet2">
    <w:name w:val="List Bullet 2"/>
    <w:basedOn w:val="Normal"/>
    <w:uiPriority w:val="99"/>
    <w:unhideWhenUsed w:val="1"/>
    <w:rsid w:val="00326F90"/>
    <w:pPr>
      <w:numPr>
        <w:numId w:val="2"/>
      </w:numPr>
      <w:contextualSpacing w:val="1"/>
    </w:pPr>
  </w:style>
  <w:style w:type="paragraph" w:styleId="ListBullet3">
    <w:name w:val="List Bullet 3"/>
    <w:basedOn w:val="Normal"/>
    <w:uiPriority w:val="99"/>
    <w:unhideWhenUsed w:val="1"/>
    <w:rsid w:val="00326F90"/>
    <w:pPr>
      <w:numPr>
        <w:numId w:val="3"/>
      </w:numPr>
      <w:contextualSpacing w:val="1"/>
    </w:pPr>
  </w:style>
  <w:style w:type="paragraph" w:styleId="ListNumber">
    <w:name w:val="List Number"/>
    <w:basedOn w:val="Normal"/>
    <w:uiPriority w:val="99"/>
    <w:unhideWhenUsed w:val="1"/>
    <w:rsid w:val="00326F90"/>
    <w:pPr>
      <w:numPr>
        <w:numId w:val="5"/>
      </w:numPr>
      <w:contextualSpacing w:val="1"/>
    </w:pPr>
  </w:style>
  <w:style w:type="paragraph" w:styleId="ListNumber2">
    <w:name w:val="List Number 2"/>
    <w:basedOn w:val="Normal"/>
    <w:uiPriority w:val="99"/>
    <w:unhideWhenUsed w:val="1"/>
    <w:rsid w:val="0029639D"/>
    <w:pPr>
      <w:numPr>
        <w:numId w:val="6"/>
      </w:numPr>
      <w:contextualSpacing w:val="1"/>
    </w:pPr>
  </w:style>
  <w:style w:type="paragraph" w:styleId="ListNumber3">
    <w:name w:val="List Number 3"/>
    <w:basedOn w:val="Normal"/>
    <w:uiPriority w:val="99"/>
    <w:unhideWhenUsed w:val="1"/>
    <w:rsid w:val="0029639D"/>
    <w:pPr>
      <w:numPr>
        <w:numId w:val="7"/>
      </w:numPr>
      <w:contextualSpacing w:val="1"/>
    </w:pPr>
  </w:style>
  <w:style w:type="paragraph" w:styleId="ListContinue">
    <w:name w:val="List Continue"/>
    <w:basedOn w:val="Normal"/>
    <w:uiPriority w:val="99"/>
    <w:unhideWhenUsed w:val="1"/>
    <w:rsid w:val="0029639D"/>
    <w:pPr>
      <w:spacing w:after="120"/>
      <w:ind w:left="360"/>
      <w:contextualSpacing w:val="1"/>
    </w:pPr>
  </w:style>
  <w:style w:type="paragraph" w:styleId="ListContinue2">
    <w:name w:val="List Continue 2"/>
    <w:basedOn w:val="Normal"/>
    <w:uiPriority w:val="99"/>
    <w:unhideWhenUsed w:val="1"/>
    <w:rsid w:val="0029639D"/>
    <w:pPr>
      <w:spacing w:after="120"/>
      <w:ind w:left="720"/>
      <w:contextualSpacing w:val="1"/>
    </w:pPr>
  </w:style>
  <w:style w:type="paragraph" w:styleId="ListContinue3">
    <w:name w:val="List Continue 3"/>
    <w:basedOn w:val="Normal"/>
    <w:uiPriority w:val="99"/>
    <w:unhideWhenUsed w:val="1"/>
    <w:rsid w:val="0029639D"/>
    <w:pPr>
      <w:spacing w:after="120"/>
      <w:ind w:left="1080"/>
      <w:contextualSpacing w:val="1"/>
    </w:pPr>
  </w:style>
  <w:style w:type="paragraph" w:styleId="MacroText">
    <w:name w:val="macro"/>
    <w:link w:val="MacroTextChar"/>
    <w:uiPriority w:val="99"/>
    <w:unhideWhenUsed w:val="1"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styleId="MacroTextChar" w:customStyle="1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 w:val="1"/>
    <w:rsid w:val="00FC693F"/>
    <w:rPr>
      <w:i w:val="1"/>
      <w:iCs w:val="1"/>
      <w:color w:val="000000" w:themeColor="text1"/>
    </w:rPr>
  </w:style>
  <w:style w:type="character" w:styleId="QuoteChar" w:customStyle="1">
    <w:name w:val="Quote Char"/>
    <w:basedOn w:val="DefaultParagraphFont"/>
    <w:link w:val="Quote"/>
    <w:uiPriority w:val="29"/>
    <w:rsid w:val="00FC693F"/>
    <w:rPr>
      <w:i w:val="1"/>
      <w:iCs w:val="1"/>
      <w:color w:val="000000" w:themeColor="text1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FC693F"/>
    <w:rPr>
      <w:rFonts w:asciiTheme="majorHAnsi" w:cstheme="majorBidi" w:eastAsiaTheme="majorEastAsia" w:hAnsiTheme="majorHAnsi"/>
      <w:b w:val="1"/>
      <w:bCs w:val="1"/>
      <w:i w:val="1"/>
      <w:iCs w:val="1"/>
      <w:color w:val="4f81bd" w:themeColor="accent1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FC693F"/>
    <w:rPr>
      <w:rFonts w:asciiTheme="majorHAnsi" w:cstheme="majorBidi" w:eastAsiaTheme="majorEastAsia" w:hAnsiTheme="majorHAnsi"/>
      <w:color w:val="243f60" w:themeColor="accent1" w:themeShade="00007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FC693F"/>
    <w:rPr>
      <w:rFonts w:asciiTheme="majorHAnsi" w:cstheme="majorBidi" w:eastAsiaTheme="majorEastAsia" w:hAnsiTheme="majorHAnsi"/>
      <w:i w:val="1"/>
      <w:iCs w:val="1"/>
      <w:color w:val="243f60" w:themeColor="accent1" w:themeShade="00007F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FC693F"/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FC693F"/>
    <w:rPr>
      <w:rFonts w:asciiTheme="majorHAnsi" w:cstheme="majorBidi" w:eastAsiaTheme="majorEastAsia" w:hAnsiTheme="majorHAnsi"/>
      <w:color w:val="4f81bd" w:themeColor="accent1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FC693F"/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</w:rPr>
  </w:style>
  <w:style w:type="paragraph" w:styleId="Caption">
    <w:name w:val="caption"/>
    <w:basedOn w:val="Normal"/>
    <w:next w:val="Normal"/>
    <w:uiPriority w:val="35"/>
    <w:semiHidden w:val="1"/>
    <w:unhideWhenUsed w:val="1"/>
    <w:qFormat w:val="1"/>
    <w:rsid w:val="00FC693F"/>
    <w:pPr>
      <w:spacing w:line="240" w:lineRule="auto"/>
    </w:pPr>
    <w:rPr>
      <w:b w:val="1"/>
      <w:bCs w:val="1"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 w:val="1"/>
    <w:rsid w:val="00FC693F"/>
    <w:rPr>
      <w:b w:val="1"/>
      <w:bCs w:val="1"/>
    </w:rPr>
  </w:style>
  <w:style w:type="character" w:styleId="Emphasis">
    <w:name w:val="Emphasis"/>
    <w:basedOn w:val="DefaultParagraphFont"/>
    <w:uiPriority w:val="20"/>
    <w:qFormat w:val="1"/>
    <w:rsid w:val="00FC693F"/>
    <w:rPr>
      <w:i w:val="1"/>
      <w:iCs w:val="1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FC693F"/>
    <w:pPr>
      <w:pBdr>
        <w:bottom w:color="4f81bd" w:space="4" w:sz="4" w:themeColor="accent1" w:val="single"/>
      </w:pBdr>
      <w:spacing w:after="280" w:before="200"/>
      <w:ind w:left="936" w:right="936"/>
    </w:pPr>
    <w:rPr>
      <w:b w:val="1"/>
      <w:bCs w:val="1"/>
      <w:i w:val="1"/>
      <w:iCs w:val="1"/>
      <w:color w:val="4f81bd" w:themeColor="accent1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FC693F"/>
    <w:rPr>
      <w:b w:val="1"/>
      <w:bCs w:val="1"/>
      <w:i w:val="1"/>
      <w:iCs w:val="1"/>
      <w:color w:val="4f81bd" w:themeColor="accent1"/>
    </w:rPr>
  </w:style>
  <w:style w:type="character" w:styleId="SubtleEmphasis">
    <w:name w:val="Subtle Emphasis"/>
    <w:basedOn w:val="DefaultParagraphFont"/>
    <w:uiPriority w:val="19"/>
    <w:qFormat w:val="1"/>
    <w:rsid w:val="00FC693F"/>
    <w:rPr>
      <w:i w:val="1"/>
      <w:iCs w:val="1"/>
      <w:color w:val="808080" w:themeColor="text1" w:themeTint="00007F"/>
    </w:rPr>
  </w:style>
  <w:style w:type="character" w:styleId="IntenseEmphasis">
    <w:name w:val="Intense Emphasis"/>
    <w:basedOn w:val="DefaultParagraphFont"/>
    <w:uiPriority w:val="21"/>
    <w:qFormat w:val="1"/>
    <w:rsid w:val="00FC693F"/>
    <w:rPr>
      <w:b w:val="1"/>
      <w:bCs w:val="1"/>
      <w:i w:val="1"/>
      <w:iCs w:val="1"/>
      <w:color w:val="4f81bd" w:themeColor="accent1"/>
    </w:rPr>
  </w:style>
  <w:style w:type="character" w:styleId="SubtleReference">
    <w:name w:val="Subtle Reference"/>
    <w:basedOn w:val="DefaultParagraphFont"/>
    <w:uiPriority w:val="31"/>
    <w:qFormat w:val="1"/>
    <w:rsid w:val="00FC693F"/>
    <w:rPr>
      <w:smallCaps w:val="1"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1"/>
    <w:rsid w:val="00FC693F"/>
    <w:rPr>
      <w:b w:val="1"/>
      <w:bCs w:val="1"/>
      <w:smallCaps w:val="1"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1"/>
    <w:rsid w:val="00FC693F"/>
    <w:rPr>
      <w:b w:val="1"/>
      <w:bCs w:val="1"/>
      <w:smallCaps w:val="1"/>
      <w:spacing w:val="5"/>
    </w:rPr>
  </w:style>
  <w:style w:type="paragraph" w:styleId="TOCHeading">
    <w:name w:val="TOC Heading"/>
    <w:basedOn w:val="Heading1"/>
    <w:next w:val="Normal"/>
    <w:uiPriority w:val="39"/>
    <w:semiHidden w:val="1"/>
    <w:unhideWhenUsed w:val="1"/>
    <w:qFormat w:val="1"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0000BF"/>
    </w:rPr>
    <w:tblPr>
      <w:tblStyleRowBandSize w:val="1"/>
      <w:tblStyleColBandSize w:val="1"/>
      <w:tblInd w:w="0.0" w:type="dxa"/>
      <w:tblBorders>
        <w:top w:color="000000" w:space="0" w:sz="8" w:themeColor="text1" w:val="single"/>
        <w:bottom w:color="000000" w:space="0" w:sz="8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themeColor="text1" w:val="single"/>
          <w:left w:space="0" w:sz="0" w:val="nil"/>
          <w:bottom w:color="000000" w:space="0" w:sz="8" w:themeColor="text1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themeColor="text1" w:val="single"/>
          <w:left w:space="0" w:sz="0" w:val="nil"/>
          <w:bottom w:color="000000" w:space="0" w:sz="8" w:themeColor="text1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0000BF"/>
    </w:rPr>
    <w:tblPr>
      <w:tblStyleRowBandSize w:val="1"/>
      <w:tblStyleColBandSize w:val="1"/>
      <w:tblInd w:w="0.0" w:type="dxa"/>
      <w:tblBorders>
        <w:top w:color="4f81bd" w:space="0" w:sz="8" w:themeColor="accent1" w:val="single"/>
        <w:bottom w:color="4f81bd" w:space="0" w:sz="8" w:themeColor="accen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themeColor="accent1" w:val="single"/>
          <w:left w:space="0" w:sz="0" w:val="nil"/>
          <w:bottom w:color="4f81bd" w:space="0" w:sz="8" w:themeColor="accent1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themeColor="accent1" w:val="single"/>
          <w:left w:space="0" w:sz="0" w:val="nil"/>
          <w:bottom w:color="4f81bd" w:space="0" w:sz="8" w:themeColor="accent1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0000BF"/>
    </w:rPr>
    <w:tblPr>
      <w:tblStyleRowBandSize w:val="1"/>
      <w:tblStyleColBandSize w:val="1"/>
      <w:tblInd w:w="0.0" w:type="dxa"/>
      <w:tblBorders>
        <w:top w:color="c0504d" w:space="0" w:sz="8" w:themeColor="accent2" w:val="single"/>
        <w:bottom w:color="c0504d" w:space="0" w:sz="8" w:themeColor="accent2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8" w:themeColor="accent2" w:val="single"/>
          <w:left w:space="0" w:sz="0" w:val="nil"/>
          <w:bottom w:color="c0504d" w:space="0" w:sz="8" w:themeColor="accent2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8" w:themeColor="accent2" w:val="single"/>
          <w:left w:space="0" w:sz="0" w:val="nil"/>
          <w:bottom w:color="c0504d" w:space="0" w:sz="8" w:themeColor="accent2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0000BF"/>
    </w:rPr>
    <w:tblPr>
      <w:tblStyleRowBandSize w:val="1"/>
      <w:tblStyleColBandSize w:val="1"/>
      <w:tblInd w:w="0.0" w:type="dxa"/>
      <w:tblBorders>
        <w:top w:color="9bbb59" w:space="0" w:sz="8" w:themeColor="accent3" w:val="single"/>
        <w:bottom w:color="9bbb59" w:space="0" w:sz="8" w:themeColor="accent3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themeColor="accent3" w:val="single"/>
          <w:left w:space="0" w:sz="0" w:val="nil"/>
          <w:bottom w:color="9bbb59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themeColor="accent3" w:val="single"/>
          <w:left w:space="0" w:sz="0" w:val="nil"/>
          <w:bottom w:color="9bbb59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0000BF"/>
    </w:rPr>
    <w:tblPr>
      <w:tblStyleRowBandSize w:val="1"/>
      <w:tblStyleColBandSize w:val="1"/>
      <w:tblInd w:w="0.0" w:type="dxa"/>
      <w:tblBorders>
        <w:top w:color="8064a2" w:space="0" w:sz="8" w:themeColor="accent4" w:val="single"/>
        <w:bottom w:color="8064a2" w:space="0" w:sz="8" w:themeColor="accent4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themeColor="accent4" w:val="single"/>
          <w:left w:space="0" w:sz="0" w:val="nil"/>
          <w:bottom w:color="8064a2" w:space="0" w:sz="8" w:themeColor="accent4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themeColor="accent4" w:val="single"/>
          <w:left w:space="0" w:sz="0" w:val="nil"/>
          <w:bottom w:color="8064a2" w:space="0" w:sz="8" w:themeColor="accent4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0000BF"/>
    </w:rPr>
    <w:tblPr>
      <w:tblStyleRowBandSize w:val="1"/>
      <w:tblStyleColBandSize w:val="1"/>
      <w:tblInd w:w="0.0" w:type="dxa"/>
      <w:tblBorders>
        <w:top w:color="4bacc6" w:space="0" w:sz="8" w:themeColor="accent5" w:val="single"/>
        <w:bottom w:color="4bacc6" w:space="0" w:sz="8" w:themeColor="accent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8" w:themeColor="accent5" w:val="single"/>
          <w:left w:space="0" w:sz="0" w:val="nil"/>
          <w:bottom w:color="4bacc6" w:space="0" w:sz="8" w:themeColor="accent5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8" w:themeColor="accent5" w:val="single"/>
          <w:left w:space="0" w:sz="0" w:val="nil"/>
          <w:bottom w:color="4bacc6" w:space="0" w:sz="8" w:themeColor="accent5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0000BF"/>
    </w:rPr>
    <w:tblPr>
      <w:tblStyleRowBandSize w:val="1"/>
      <w:tblStyleColBandSize w:val="1"/>
      <w:tblInd w:w="0.0" w:type="dxa"/>
      <w:tblBorders>
        <w:top w:color="f79646" w:space="0" w:sz="8" w:themeColor="accent6" w:val="single"/>
        <w:bottom w:color="f79646" w:space="0" w:sz="8" w:themeColor="accent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8" w:themeColor="accent6" w:val="single"/>
          <w:left w:space="0" w:sz="0" w:val="nil"/>
          <w:bottom w:color="f79646" w:space="0" w:sz="8" w:themeColor="accent6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8" w:themeColor="accent6" w:val="single"/>
          <w:left w:space="0" w:sz="0" w:val="nil"/>
          <w:bottom w:color="f79646" w:space="0" w:sz="8" w:themeColor="accent6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6" w:themeColor="text1" w:val="doub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band1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.0" w:type="dxa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4f81bd" w:themeFill="accen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6" w:themeColor="accent1" w:val="doub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  <w:tblStylePr w:type="band1Horz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c0504d" w:themeFill="accent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6" w:themeColor="accent2" w:val="doub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  <w:tblStylePr w:type="band1Horz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9bbb59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6" w:themeColor="accent3" w:val="doub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  <w:tblStylePr w:type="band1Horz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8064a2" w:themeFill="accent4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6" w:themeColor="accent4" w:val="doub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  <w:tblStylePr w:type="band1Horz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4bacc6" w:themeFill="accent5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6" w:themeColor="accent5" w:val="doub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  <w:tblStylePr w:type="band1Horz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6" w:themeColor="accent6" w:val="doub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  <w:tblStylePr w:type="band1Horz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  <w:insideH w:color="000000" w:space="0" w:sz="8" w:themeColor="text1" w:val="single"/>
        <w:insideV w:color="000000" w:space="0" w:sz="8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18" w:themeColor="text1" w:val="single"/>
          <w:right w:color="000000" w:space="0" w:sz="8" w:themeColor="text1" w:val="single"/>
          <w:insideH w:space="0" w:sz="0" w:val="nil"/>
          <w:insideV w:color="000000" w:space="0" w:sz="8" w:themeColor="text1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6" w:themeColor="text1" w:val="doub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H w:space="0" w:sz="0" w:val="nil"/>
          <w:insideV w:color="000000" w:space="0" w:sz="8" w:themeColor="text1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band1Vert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  <w:shd w:color="auto" w:fill="c0c0c0" w:themeFill="text1" w:themeFillTint="00003F" w:val="clear"/>
      </w:tcPr>
    </w:tblStylePr>
    <w:tblStylePr w:type="band1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V w:color="000000" w:space="0" w:sz="8" w:themeColor="text1" w:val="single"/>
        </w:tcBorders>
        <w:shd w:color="auto" w:fill="c0c0c0" w:themeFill="text1" w:themeFillTint="00003F" w:val="clear"/>
      </w:tcPr>
    </w:tblStylePr>
    <w:tblStylePr w:type="band2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V w:color="000000" w:space="0" w:sz="8" w:themeColor="text1" w:val="single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  <w:insideH w:color="4f81bd" w:space="0" w:sz="8" w:themeColor="accent1" w:val="single"/>
        <w:insideV w:color="4f81bd" w:space="0" w:sz="8" w:themeColor="accen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18" w:themeColor="accent1" w:val="single"/>
          <w:right w:color="4f81bd" w:space="0" w:sz="8" w:themeColor="accent1" w:val="single"/>
          <w:insideH w:space="0" w:sz="0" w:val="nil"/>
          <w:insideV w:color="4f81bd" w:space="0" w:sz="8" w:themeColor="accent1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f81bd" w:space="0" w:sz="6" w:themeColor="accent1" w:val="doub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  <w:insideH w:space="0" w:sz="0" w:val="nil"/>
          <w:insideV w:color="4f81bd" w:space="0" w:sz="8" w:themeColor="accent1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  <w:tblStylePr w:type="band1Vert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  <w:shd w:color="auto" w:fill="d3dfee" w:themeFill="accent1" w:themeFillTint="00003F" w:val="clear"/>
      </w:tcPr>
    </w:tblStylePr>
    <w:tblStylePr w:type="band1Horz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  <w:insideV w:color="4f81bd" w:space="0" w:sz="8" w:themeColor="accent1" w:val="single"/>
        </w:tcBorders>
        <w:shd w:color="auto" w:fill="d3dfee" w:themeFill="accent1" w:themeFillTint="00003F" w:val="clear"/>
      </w:tcPr>
    </w:tblStylePr>
    <w:tblStylePr w:type="band2Horz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  <w:insideV w:color="4f81bd" w:space="0" w:sz="8" w:themeColor="accent1" w:val="single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  <w:insideH w:color="c0504d" w:space="0" w:sz="8" w:themeColor="accent2" w:val="single"/>
        <w:insideV w:color="c0504d" w:space="0" w:sz="8" w:themeColor="accent2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18" w:themeColor="accent2" w:val="single"/>
          <w:right w:color="c0504d" w:space="0" w:sz="8" w:themeColor="accent2" w:val="single"/>
          <w:insideH w:space="0" w:sz="0" w:val="nil"/>
          <w:insideV w:color="c0504d" w:space="0" w:sz="8" w:themeColor="accent2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0504d" w:space="0" w:sz="6" w:themeColor="accent2" w:val="doub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  <w:insideH w:space="0" w:sz="0" w:val="nil"/>
          <w:insideV w:color="c0504d" w:space="0" w:sz="8" w:themeColor="accent2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  <w:tblStylePr w:type="band1Vert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  <w:shd w:color="auto" w:fill="efd3d2" w:themeFill="accent2" w:themeFillTint="00003F" w:val="clear"/>
      </w:tcPr>
    </w:tblStylePr>
    <w:tblStylePr w:type="band1Horz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  <w:insideV w:color="c0504d" w:space="0" w:sz="8" w:themeColor="accent2" w:val="single"/>
        </w:tcBorders>
        <w:shd w:color="auto" w:fill="efd3d2" w:themeFill="accent2" w:themeFillTint="00003F" w:val="clear"/>
      </w:tcPr>
    </w:tblStylePr>
    <w:tblStylePr w:type="band2Horz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  <w:insideV w:color="c0504d" w:space="0" w:sz="8" w:themeColor="accent2" w:val="single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  <w:insideH w:color="9bbb59" w:space="0" w:sz="8" w:themeColor="accent3" w:val="single"/>
        <w:insideV w:color="9bbb59" w:space="0" w:sz="8" w:themeColor="accent3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18" w:themeColor="accent3" w:val="single"/>
          <w:right w:color="9bbb59" w:space="0" w:sz="8" w:themeColor="accent3" w:val="single"/>
          <w:insideH w:space="0" w:sz="0" w:val="nil"/>
          <w:insideV w:color="9bbb59" w:space="0" w:sz="8" w:themeColor="accent3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9bbb59" w:space="0" w:sz="6" w:themeColor="accent3" w:val="doub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  <w:insideH w:space="0" w:sz="0" w:val="nil"/>
          <w:insideV w:color="9bbb59" w:space="0" w:sz="8" w:themeColor="accent3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  <w:tblStylePr w:type="band1Vert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  <w:shd w:color="auto" w:fill="e6eed5" w:themeFill="accent3" w:themeFillTint="00003F" w:val="clear"/>
      </w:tcPr>
    </w:tblStylePr>
    <w:tblStylePr w:type="band1Horz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  <w:insideV w:color="9bbb59" w:space="0" w:sz="8" w:themeColor="accent3" w:val="single"/>
        </w:tcBorders>
        <w:shd w:color="auto" w:fill="e6eed5" w:themeFill="accent3" w:themeFillTint="00003F" w:val="clear"/>
      </w:tcPr>
    </w:tblStylePr>
    <w:tblStylePr w:type="band2Horz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  <w:insideV w:color="9bbb59" w:space="0" w:sz="8" w:themeColor="accent3" w:val="single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  <w:insideH w:color="8064a2" w:space="0" w:sz="8" w:themeColor="accent4" w:val="single"/>
        <w:insideV w:color="8064a2" w:space="0" w:sz="8" w:themeColor="accent4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18" w:themeColor="accent4" w:val="single"/>
          <w:right w:color="8064a2" w:space="0" w:sz="8" w:themeColor="accent4" w:val="single"/>
          <w:insideH w:space="0" w:sz="0" w:val="nil"/>
          <w:insideV w:color="8064a2" w:space="0" w:sz="8" w:themeColor="accent4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8064a2" w:space="0" w:sz="6" w:themeColor="accent4" w:val="doub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  <w:insideH w:space="0" w:sz="0" w:val="nil"/>
          <w:insideV w:color="8064a2" w:space="0" w:sz="8" w:themeColor="accent4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  <w:tblStylePr w:type="band1Vert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  <w:shd w:color="auto" w:fill="dfd8e8" w:themeFill="accent4" w:themeFillTint="00003F" w:val="clear"/>
      </w:tcPr>
    </w:tblStylePr>
    <w:tblStylePr w:type="band1Horz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  <w:insideV w:color="8064a2" w:space="0" w:sz="8" w:themeColor="accent4" w:val="single"/>
        </w:tcBorders>
        <w:shd w:color="auto" w:fill="dfd8e8" w:themeFill="accent4" w:themeFillTint="00003F" w:val="clear"/>
      </w:tcPr>
    </w:tblStylePr>
    <w:tblStylePr w:type="band2Horz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  <w:insideV w:color="8064a2" w:space="0" w:sz="8" w:themeColor="accent4" w:val="single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  <w:insideH w:color="4bacc6" w:space="0" w:sz="8" w:themeColor="accent5" w:val="single"/>
        <w:insideV w:color="4bacc6" w:space="0" w:sz="8" w:themeColor="accent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18" w:themeColor="accent5" w:val="single"/>
          <w:right w:color="4bacc6" w:space="0" w:sz="8" w:themeColor="accent5" w:val="single"/>
          <w:insideH w:space="0" w:sz="0" w:val="nil"/>
          <w:insideV w:color="4bacc6" w:space="0" w:sz="8" w:themeColor="accent5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bacc6" w:space="0" w:sz="6" w:themeColor="accent5" w:val="doub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  <w:insideH w:space="0" w:sz="0" w:val="nil"/>
          <w:insideV w:color="4bacc6" w:space="0" w:sz="8" w:themeColor="accent5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  <w:tblStylePr w:type="band1Vert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  <w:shd w:color="auto" w:fill="d2eaf1" w:themeFill="accent5" w:themeFillTint="00003F" w:val="clear"/>
      </w:tcPr>
    </w:tblStylePr>
    <w:tblStylePr w:type="band1Horz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  <w:insideV w:color="4bacc6" w:space="0" w:sz="8" w:themeColor="accent5" w:val="single"/>
        </w:tcBorders>
        <w:shd w:color="auto" w:fill="d2eaf1" w:themeFill="accent5" w:themeFillTint="00003F" w:val="clear"/>
      </w:tcPr>
    </w:tblStylePr>
    <w:tblStylePr w:type="band2Horz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  <w:insideV w:color="4bacc6" w:space="0" w:sz="8" w:themeColor="accent5" w:val="single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  <w:insideH w:color="f79646" w:space="0" w:sz="8" w:themeColor="accent6" w:val="single"/>
        <w:insideV w:color="f79646" w:space="0" w:sz="8" w:themeColor="accent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18" w:themeColor="accent6" w:val="single"/>
          <w:right w:color="f79646" w:space="0" w:sz="8" w:themeColor="accent6" w:val="single"/>
          <w:insideH w:space="0" w:sz="0" w:val="nil"/>
          <w:insideV w:color="f79646" w:space="0" w:sz="8" w:themeColor="accent6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79646" w:space="0" w:sz="6" w:themeColor="accent6" w:val="doub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  <w:insideH w:space="0" w:sz="0" w:val="nil"/>
          <w:insideV w:color="f79646" w:space="0" w:sz="8" w:themeColor="accent6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  <w:tblStylePr w:type="band1Vert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  <w:shd w:color="auto" w:fill="fde4d0" w:themeFill="accent6" w:themeFillTint="00003F" w:val="clear"/>
      </w:tcPr>
    </w:tblStylePr>
    <w:tblStylePr w:type="band1Horz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  <w:insideV w:color="f79646" w:space="0" w:sz="8" w:themeColor="accent6" w:val="single"/>
        </w:tcBorders>
        <w:shd w:color="auto" w:fill="fde4d0" w:themeFill="accent6" w:themeFillTint="00003F" w:val="clear"/>
      </w:tcPr>
    </w:tblStylePr>
    <w:tblStylePr w:type="band2Horz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  <w:insideV w:color="f79646" w:space="0" w:sz="8" w:themeColor="accent6" w:val="single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404040" w:space="0" w:sz="8" w:themeColor="text1" w:themeTint="0000BF" w:val="single"/>
        <w:left w:color="404040" w:space="0" w:sz="8" w:themeColor="text1" w:themeTint="0000BF" w:val="single"/>
        <w:bottom w:color="404040" w:space="0" w:sz="8" w:themeColor="text1" w:themeTint="0000BF" w:val="single"/>
        <w:right w:color="404040" w:space="0" w:sz="8" w:themeColor="text1" w:themeTint="0000BF" w:val="single"/>
        <w:insideH w:color="404040" w:space="0" w:sz="8" w:themeColor="text1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404040" w:space="0" w:sz="8" w:themeColor="text1" w:themeTint="0000BF" w:val="single"/>
          <w:left w:color="404040" w:space="0" w:sz="8" w:themeColor="text1" w:themeTint="0000BF" w:val="single"/>
          <w:bottom w:color="404040" w:space="0" w:sz="8" w:themeColor="text1" w:themeTint="0000BF" w:val="single"/>
          <w:right w:color="404040" w:space="0" w:sz="8" w:themeColor="text1" w:themeTint="0000BF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04040" w:space="0" w:sz="6" w:themeColor="text1" w:themeTint="0000BF" w:val="double"/>
          <w:left w:color="404040" w:space="0" w:sz="8" w:themeColor="text1" w:themeTint="0000BF" w:val="single"/>
          <w:bottom w:color="404040" w:space="0" w:sz="8" w:themeColor="text1" w:themeTint="0000BF" w:val="single"/>
          <w:right w:color="404040" w:space="0" w:sz="8" w:themeColor="text1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0c0c0" w:themeFill="text1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7ba0cd" w:space="0" w:sz="8" w:themeColor="accent1" w:themeTint="0000BF" w:val="single"/>
        <w:left w:color="7ba0cd" w:space="0" w:sz="8" w:themeColor="accent1" w:themeTint="0000BF" w:val="single"/>
        <w:bottom w:color="7ba0cd" w:space="0" w:sz="8" w:themeColor="accent1" w:themeTint="0000BF" w:val="single"/>
        <w:right w:color="7ba0cd" w:space="0" w:sz="8" w:themeColor="accent1" w:themeTint="0000BF" w:val="single"/>
        <w:insideH w:color="7ba0cd" w:space="0" w:sz="8" w:themeColor="accent1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7ba0cd" w:space="0" w:sz="8" w:themeColor="accent1" w:themeTint="0000BF" w:val="single"/>
          <w:left w:color="7ba0cd" w:space="0" w:sz="8" w:themeColor="accent1" w:themeTint="0000BF" w:val="single"/>
          <w:bottom w:color="7ba0cd" w:space="0" w:sz="8" w:themeColor="accent1" w:themeTint="0000BF" w:val="single"/>
          <w:right w:color="7ba0cd" w:space="0" w:sz="8" w:themeColor="accent1" w:themeTint="0000BF" w:val="single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ba0cd" w:space="0" w:sz="6" w:themeColor="accent1" w:themeTint="0000BF" w:val="double"/>
          <w:left w:color="7ba0cd" w:space="0" w:sz="8" w:themeColor="accent1" w:themeTint="0000BF" w:val="single"/>
          <w:bottom w:color="7ba0cd" w:space="0" w:sz="8" w:themeColor="accent1" w:themeTint="0000BF" w:val="single"/>
          <w:right w:color="7ba0cd" w:space="0" w:sz="8" w:themeColor="accent1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3dfee" w:themeFill="accent1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cf7b79" w:space="0" w:sz="8" w:themeColor="accent2" w:themeTint="0000BF" w:val="single"/>
        <w:left w:color="cf7b79" w:space="0" w:sz="8" w:themeColor="accent2" w:themeTint="0000BF" w:val="single"/>
        <w:bottom w:color="cf7b79" w:space="0" w:sz="8" w:themeColor="accent2" w:themeTint="0000BF" w:val="single"/>
        <w:right w:color="cf7b79" w:space="0" w:sz="8" w:themeColor="accent2" w:themeTint="0000BF" w:val="single"/>
        <w:insideH w:color="cf7b79" w:space="0" w:sz="8" w:themeColor="accent2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cf7b79" w:space="0" w:sz="8" w:themeColor="accent2" w:themeTint="0000BF" w:val="single"/>
          <w:left w:color="cf7b79" w:space="0" w:sz="8" w:themeColor="accent2" w:themeTint="0000BF" w:val="single"/>
          <w:bottom w:color="cf7b79" w:space="0" w:sz="8" w:themeColor="accent2" w:themeTint="0000BF" w:val="single"/>
          <w:right w:color="cf7b79" w:space="0" w:sz="8" w:themeColor="accent2" w:themeTint="0000BF" w:val="single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f7b79" w:space="0" w:sz="6" w:themeColor="accent2" w:themeTint="0000BF" w:val="double"/>
          <w:left w:color="cf7b79" w:space="0" w:sz="8" w:themeColor="accent2" w:themeTint="0000BF" w:val="single"/>
          <w:bottom w:color="cf7b79" w:space="0" w:sz="8" w:themeColor="accent2" w:themeTint="0000BF" w:val="single"/>
          <w:right w:color="cf7b79" w:space="0" w:sz="8" w:themeColor="accent2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fd3d2" w:themeFill="accent2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b3cc82" w:space="0" w:sz="8" w:themeColor="accent3" w:themeTint="0000BF" w:val="single"/>
        <w:left w:color="b3cc82" w:space="0" w:sz="8" w:themeColor="accent3" w:themeTint="0000BF" w:val="single"/>
        <w:bottom w:color="b3cc82" w:space="0" w:sz="8" w:themeColor="accent3" w:themeTint="0000BF" w:val="single"/>
        <w:right w:color="b3cc82" w:space="0" w:sz="8" w:themeColor="accent3" w:themeTint="0000BF" w:val="single"/>
        <w:insideH w:color="b3cc82" w:space="0" w:sz="8" w:themeColor="accent3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b3cc82" w:space="0" w:sz="8" w:themeColor="accent3" w:themeTint="0000BF" w:val="single"/>
          <w:left w:color="b3cc82" w:space="0" w:sz="8" w:themeColor="accent3" w:themeTint="0000BF" w:val="single"/>
          <w:bottom w:color="b3cc82" w:space="0" w:sz="8" w:themeColor="accent3" w:themeTint="0000BF" w:val="single"/>
          <w:right w:color="b3cc82" w:space="0" w:sz="8" w:themeColor="accent3" w:themeTint="0000BF" w:val="single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b3cc82" w:space="0" w:sz="6" w:themeColor="accent3" w:themeTint="0000BF" w:val="double"/>
          <w:left w:color="b3cc82" w:space="0" w:sz="8" w:themeColor="accent3" w:themeTint="0000BF" w:val="single"/>
          <w:bottom w:color="b3cc82" w:space="0" w:sz="8" w:themeColor="accent3" w:themeTint="0000BF" w:val="single"/>
          <w:right w:color="b3cc82" w:space="0" w:sz="8" w:themeColor="accent3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6eed5" w:themeFill="accent3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9f8ab9" w:space="0" w:sz="8" w:themeColor="accent4" w:themeTint="0000BF" w:val="single"/>
        <w:left w:color="9f8ab9" w:space="0" w:sz="8" w:themeColor="accent4" w:themeTint="0000BF" w:val="single"/>
        <w:bottom w:color="9f8ab9" w:space="0" w:sz="8" w:themeColor="accent4" w:themeTint="0000BF" w:val="single"/>
        <w:right w:color="9f8ab9" w:space="0" w:sz="8" w:themeColor="accent4" w:themeTint="0000BF" w:val="single"/>
        <w:insideH w:color="9f8ab9" w:space="0" w:sz="8" w:themeColor="accent4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9f8ab9" w:space="0" w:sz="8" w:themeColor="accent4" w:themeTint="0000BF" w:val="single"/>
          <w:left w:color="9f8ab9" w:space="0" w:sz="8" w:themeColor="accent4" w:themeTint="0000BF" w:val="single"/>
          <w:bottom w:color="9f8ab9" w:space="0" w:sz="8" w:themeColor="accent4" w:themeTint="0000BF" w:val="single"/>
          <w:right w:color="9f8ab9" w:space="0" w:sz="8" w:themeColor="accent4" w:themeTint="0000BF" w:val="single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f8ab9" w:space="0" w:sz="6" w:themeColor="accent4" w:themeTint="0000BF" w:val="double"/>
          <w:left w:color="9f8ab9" w:space="0" w:sz="8" w:themeColor="accent4" w:themeTint="0000BF" w:val="single"/>
          <w:bottom w:color="9f8ab9" w:space="0" w:sz="8" w:themeColor="accent4" w:themeTint="0000BF" w:val="single"/>
          <w:right w:color="9f8ab9" w:space="0" w:sz="8" w:themeColor="accent4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fd8e8" w:themeFill="accent4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78c0d4" w:space="0" w:sz="8" w:themeColor="accent5" w:themeTint="0000BF" w:val="single"/>
        <w:left w:color="78c0d4" w:space="0" w:sz="8" w:themeColor="accent5" w:themeTint="0000BF" w:val="single"/>
        <w:bottom w:color="78c0d4" w:space="0" w:sz="8" w:themeColor="accent5" w:themeTint="0000BF" w:val="single"/>
        <w:right w:color="78c0d4" w:space="0" w:sz="8" w:themeColor="accent5" w:themeTint="0000BF" w:val="single"/>
        <w:insideH w:color="78c0d4" w:space="0" w:sz="8" w:themeColor="accent5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78c0d4" w:space="0" w:sz="8" w:themeColor="accent5" w:themeTint="0000BF" w:val="single"/>
          <w:left w:color="78c0d4" w:space="0" w:sz="8" w:themeColor="accent5" w:themeTint="0000BF" w:val="single"/>
          <w:bottom w:color="78c0d4" w:space="0" w:sz="8" w:themeColor="accent5" w:themeTint="0000BF" w:val="single"/>
          <w:right w:color="78c0d4" w:space="0" w:sz="8" w:themeColor="accent5" w:themeTint="0000BF" w:val="single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8c0d4" w:space="0" w:sz="6" w:themeColor="accent5" w:themeTint="0000BF" w:val="double"/>
          <w:left w:color="78c0d4" w:space="0" w:sz="8" w:themeColor="accent5" w:themeTint="0000BF" w:val="single"/>
          <w:bottom w:color="78c0d4" w:space="0" w:sz="8" w:themeColor="accent5" w:themeTint="0000BF" w:val="single"/>
          <w:right w:color="78c0d4" w:space="0" w:sz="8" w:themeColor="accent5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2eaf1" w:themeFill="accent5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9b074" w:space="0" w:sz="8" w:themeColor="accent6" w:themeTint="0000BF" w:val="single"/>
        <w:left w:color="f9b074" w:space="0" w:sz="8" w:themeColor="accent6" w:themeTint="0000BF" w:val="single"/>
        <w:bottom w:color="f9b074" w:space="0" w:sz="8" w:themeColor="accent6" w:themeTint="0000BF" w:val="single"/>
        <w:right w:color="f9b074" w:space="0" w:sz="8" w:themeColor="accent6" w:themeTint="0000BF" w:val="single"/>
        <w:insideH w:color="f9b074" w:space="0" w:sz="8" w:themeColor="accent6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f9b074" w:space="0" w:sz="8" w:themeColor="accent6" w:themeTint="0000BF" w:val="single"/>
          <w:left w:color="f9b074" w:space="0" w:sz="8" w:themeColor="accent6" w:themeTint="0000BF" w:val="single"/>
          <w:bottom w:color="f9b074" w:space="0" w:sz="8" w:themeColor="accent6" w:themeTint="0000BF" w:val="single"/>
          <w:right w:color="f9b074" w:space="0" w:sz="8" w:themeColor="accent6" w:themeTint="0000BF" w:val="single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9b074" w:space="0" w:sz="6" w:themeColor="accent6" w:themeTint="0000BF" w:val="double"/>
          <w:left w:color="f9b074" w:space="0" w:sz="8" w:themeColor="accent6" w:themeTint="0000BF" w:val="single"/>
          <w:bottom w:color="f9b074" w:space="0" w:sz="8" w:themeColor="accent6" w:themeTint="0000BF" w:val="single"/>
          <w:right w:color="f9b074" w:space="0" w:sz="8" w:themeColor="accent6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de4d0" w:themeFill="accent6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auto" w:space="0" w:sz="18" w:val="single"/>
        <w:bottom w:color="auto" w:space="0" w:sz="1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auto" w:space="0" w:sz="18" w:val="single"/>
        <w:bottom w:color="auto" w:space="0" w:sz="1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auto" w:space="0" w:sz="18" w:val="single"/>
        <w:bottom w:color="auto" w:space="0" w:sz="1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auto" w:space="0" w:sz="18" w:val="single"/>
        <w:bottom w:color="auto" w:space="0" w:sz="1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auto" w:space="0" w:sz="18" w:val="single"/>
        <w:bottom w:color="auto" w:space="0" w:sz="1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auto" w:space="0" w:sz="18" w:val="single"/>
        <w:bottom w:color="auto" w:space="0" w:sz="1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auto" w:space="0" w:sz="18" w:val="single"/>
        <w:bottom w:color="auto" w:space="0" w:sz="1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000000" w:space="0" w:sz="8" w:themeColor="text1" w:val="single"/>
        <w:bottom w:color="000000" w:space="0" w:sz="8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000000" w:space="0" w:sz="8" w:themeColor="text1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000000" w:space="0" w:sz="8" w:themeColor="text1" w:val="single"/>
          <w:bottom w:color="000000" w:space="0" w:sz="8" w:themeColor="tex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000000" w:space="0" w:sz="8" w:themeColor="text1" w:val="single"/>
          <w:bottom w:color="000000" w:space="0" w:sz="8" w:themeColor="text1" w:val="single"/>
        </w:tcBorders>
      </w:tcPr>
    </w:tblStylePr>
    <w:tblStylePr w:type="band1Vert">
      <w:tblPr/>
      <w:tcPr>
        <w:shd w:color="auto" w:fill="c0c0c0" w:themeFill="text1" w:themeFillTint="00003F" w:val="clear"/>
      </w:tcPr>
    </w:tblStylePr>
    <w:tblStylePr w:type="band1Horz">
      <w:tblPr/>
      <w:tcPr>
        <w:shd w:color="auto" w:fill="c0c0c0" w:themeFill="text1" w:themeFillTint="00003F" w:val="clear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4f81bd" w:space="0" w:sz="8" w:themeColor="accent1" w:val="single"/>
        <w:bottom w:color="4f81bd" w:space="0" w:sz="8" w:themeColor="accen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4f81bd" w:space="0" w:sz="8" w:themeColor="accent1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4f81bd" w:space="0" w:sz="8" w:themeColor="accent1" w:val="single"/>
          <w:bottom w:color="4f81bd" w:space="0" w:sz="8" w:themeColor="accen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4f81bd" w:space="0" w:sz="8" w:themeColor="accent1" w:val="single"/>
          <w:bottom w:color="4f81bd" w:space="0" w:sz="8" w:themeColor="accent1" w:val="single"/>
        </w:tcBorders>
      </w:tcPr>
    </w:tblStylePr>
    <w:tblStylePr w:type="band1Vert">
      <w:tblPr/>
      <w:tcPr>
        <w:shd w:color="auto" w:fill="d3dfee" w:themeFill="accent1" w:themeFillTint="00003F" w:val="clear"/>
      </w:tcPr>
    </w:tblStylePr>
    <w:tblStylePr w:type="band1Horz">
      <w:tblPr/>
      <w:tcPr>
        <w:shd w:color="auto" w:fill="d3dfee" w:themeFill="accent1" w:themeFillTint="00003F" w:val="clear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c0504d" w:space="0" w:sz="8" w:themeColor="accent2" w:val="single"/>
        <w:bottom w:color="c0504d" w:space="0" w:sz="8" w:themeColor="accent2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c0504d" w:space="0" w:sz="8" w:themeColor="accent2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c0504d" w:space="0" w:sz="8" w:themeColor="accent2" w:val="single"/>
          <w:bottom w:color="c0504d" w:space="0" w:sz="8" w:themeColor="accent2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c0504d" w:space="0" w:sz="8" w:themeColor="accent2" w:val="single"/>
          <w:bottom w:color="c0504d" w:space="0" w:sz="8" w:themeColor="accent2" w:val="single"/>
        </w:tcBorders>
      </w:tcPr>
    </w:tblStylePr>
    <w:tblStylePr w:type="band1Vert">
      <w:tblPr/>
      <w:tcPr>
        <w:shd w:color="auto" w:fill="efd3d2" w:themeFill="accent2" w:themeFillTint="00003F" w:val="clear"/>
      </w:tcPr>
    </w:tblStylePr>
    <w:tblStylePr w:type="band1Horz">
      <w:tblPr/>
      <w:tcPr>
        <w:shd w:color="auto" w:fill="efd3d2" w:themeFill="accent2" w:themeFillTint="00003F" w:val="clear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9bbb59" w:space="0" w:sz="8" w:themeColor="accent3" w:val="single"/>
        <w:bottom w:color="9bbb59" w:space="0" w:sz="8" w:themeColor="accent3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9bbb59" w:space="0" w:sz="8" w:themeColor="accent3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9bbb59" w:space="0" w:sz="8" w:themeColor="accent3" w:val="single"/>
          <w:bottom w:color="9bbb59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9bbb59" w:space="0" w:sz="8" w:themeColor="accent3" w:val="single"/>
          <w:bottom w:color="9bbb59" w:space="0" w:sz="8" w:themeColor="accent3" w:val="single"/>
        </w:tcBorders>
      </w:tcPr>
    </w:tblStylePr>
    <w:tblStylePr w:type="band1Vert">
      <w:tblPr/>
      <w:tcPr>
        <w:shd w:color="auto" w:fill="e6eed5" w:themeFill="accent3" w:themeFillTint="00003F" w:val="clear"/>
      </w:tcPr>
    </w:tblStylePr>
    <w:tblStylePr w:type="band1Horz">
      <w:tblPr/>
      <w:tcPr>
        <w:shd w:color="auto" w:fill="e6eed5" w:themeFill="accent3" w:themeFillTint="00003F" w:val="clear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8064a2" w:space="0" w:sz="8" w:themeColor="accent4" w:val="single"/>
        <w:bottom w:color="8064a2" w:space="0" w:sz="8" w:themeColor="accent4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8064a2" w:space="0" w:sz="8" w:themeColor="accent4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8064a2" w:space="0" w:sz="8" w:themeColor="accent4" w:val="single"/>
          <w:bottom w:color="8064a2" w:space="0" w:sz="8" w:themeColor="accent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8064a2" w:space="0" w:sz="8" w:themeColor="accent4" w:val="single"/>
          <w:bottom w:color="8064a2" w:space="0" w:sz="8" w:themeColor="accent4" w:val="single"/>
        </w:tcBorders>
      </w:tcPr>
    </w:tblStylePr>
    <w:tblStylePr w:type="band1Vert">
      <w:tblPr/>
      <w:tcPr>
        <w:shd w:color="auto" w:fill="dfd8e8" w:themeFill="accent4" w:themeFillTint="00003F" w:val="clear"/>
      </w:tcPr>
    </w:tblStylePr>
    <w:tblStylePr w:type="band1Horz">
      <w:tblPr/>
      <w:tcPr>
        <w:shd w:color="auto" w:fill="dfd8e8" w:themeFill="accent4" w:themeFillTint="00003F" w:val="clear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4bacc6" w:space="0" w:sz="8" w:themeColor="accent5" w:val="single"/>
        <w:bottom w:color="4bacc6" w:space="0" w:sz="8" w:themeColor="accent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4bacc6" w:space="0" w:sz="8" w:themeColor="accent5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4bacc6" w:space="0" w:sz="8" w:themeColor="accent5" w:val="single"/>
          <w:bottom w:color="4bacc6" w:space="0" w:sz="8" w:themeColor="accent5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4bacc6" w:space="0" w:sz="8" w:themeColor="accent5" w:val="single"/>
          <w:bottom w:color="4bacc6" w:space="0" w:sz="8" w:themeColor="accent5" w:val="single"/>
        </w:tcBorders>
      </w:tcPr>
    </w:tblStylePr>
    <w:tblStylePr w:type="band1Vert">
      <w:tblPr/>
      <w:tcPr>
        <w:shd w:color="auto" w:fill="d2eaf1" w:themeFill="accent5" w:themeFillTint="00003F" w:val="clear"/>
      </w:tcPr>
    </w:tblStylePr>
    <w:tblStylePr w:type="band1Horz">
      <w:tblPr/>
      <w:tcPr>
        <w:shd w:color="auto" w:fill="d2eaf1" w:themeFill="accent5" w:themeFillTint="00003F" w:val="clear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f79646" w:space="0" w:sz="8" w:themeColor="accent6" w:val="single"/>
        <w:bottom w:color="f79646" w:space="0" w:sz="8" w:themeColor="accent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f79646" w:space="0" w:sz="8" w:themeColor="accent6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f79646" w:space="0" w:sz="8" w:themeColor="accent6" w:val="single"/>
          <w:bottom w:color="f79646" w:space="0" w:sz="8" w:themeColor="accent6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f79646" w:space="0" w:sz="8" w:themeColor="accent6" w:val="single"/>
          <w:bottom w:color="f79646" w:space="0" w:sz="8" w:themeColor="accent6" w:val="single"/>
        </w:tcBorders>
      </w:tcPr>
    </w:tblStylePr>
    <w:tblStylePr w:type="band1Vert">
      <w:tblPr/>
      <w:tcPr>
        <w:shd w:color="auto" w:fill="fde4d0" w:themeFill="accent6" w:themeFillTint="00003F" w:val="clear"/>
      </w:tcPr>
    </w:tblStylePr>
    <w:tblStylePr w:type="band1Horz">
      <w:tblPr/>
      <w:tcPr>
        <w:shd w:color="auto" w:fill="fde4d0" w:themeFill="accent6" w:themeFillTint="00003F" w:val="clear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000000" w:space="0" w:sz="24" w:themeColor="text1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000000" w:space="0" w:sz="8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000000" w:space="0" w:sz="8" w:themeColor="text1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000000" w:space="0" w:sz="8" w:themeColor="text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4f81bd" w:space="0" w:sz="24" w:themeColor="accent1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4f81bd" w:space="0" w:sz="8" w:themeColor="accen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4f81bd" w:space="0" w:sz="8" w:themeColor="accent1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4f81bd" w:space="0" w:sz="8" w:themeColor="accent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c0504d" w:space="0" w:sz="8" w:themeColor="accent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c0504d" w:space="0" w:sz="8" w:themeColor="accent2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c0504d" w:space="0" w:sz="8" w:themeColor="accent2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9bbb59" w:space="0" w:sz="24" w:themeColor="accent3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9bbb59" w:space="0" w:sz="8" w:themeColor="accent3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9bbb59" w:space="0" w:sz="8" w:themeColor="accent3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9bbb59" w:space="0" w:sz="8" w:themeColor="accent3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8064a2" w:space="0" w:sz="24" w:themeColor="accent4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8064a2" w:space="0" w:sz="8" w:themeColor="accent4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8064a2" w:space="0" w:sz="8" w:themeColor="accent4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8064a2" w:space="0" w:sz="8" w:themeColor="accent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4bacc6" w:space="0" w:sz="24" w:themeColor="accent5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4bacc6" w:space="0" w:sz="8" w:themeColor="accent5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4bacc6" w:space="0" w:sz="8" w:themeColor="accent5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4bacc6" w:space="0" w:sz="8" w:themeColor="accent5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f79646" w:space="0" w:sz="24" w:themeColor="accent6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f79646" w:space="0" w:sz="8" w:themeColor="accent6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79646" w:space="0" w:sz="8" w:themeColor="accent6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f79646" w:space="0" w:sz="8" w:themeColor="accent6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404040" w:space="0" w:sz="8" w:themeColor="text1" w:themeTint="0000BF" w:val="single"/>
        <w:left w:color="404040" w:space="0" w:sz="8" w:themeColor="text1" w:themeTint="0000BF" w:val="single"/>
        <w:bottom w:color="404040" w:space="0" w:sz="8" w:themeColor="text1" w:themeTint="0000BF" w:val="single"/>
        <w:right w:color="404040" w:space="0" w:sz="8" w:themeColor="text1" w:themeTint="0000BF" w:val="single"/>
        <w:insideH w:color="404040" w:space="0" w:sz="8" w:themeColor="text1" w:themeTint="0000BF" w:val="single"/>
        <w:insideV w:color="404040" w:space="0" w:sz="8" w:themeColor="text1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c0c0c0" w:themeFill="text1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404040" w:space="0" w:sz="18" w:themeColor="text1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shd w:color="auto" w:fill="808080" w:themeFill="text1" w:themeFillTint="00007F" w:val="clear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7ba0cd" w:space="0" w:sz="8" w:themeColor="accent1" w:themeTint="0000BF" w:val="single"/>
        <w:left w:color="7ba0cd" w:space="0" w:sz="8" w:themeColor="accent1" w:themeTint="0000BF" w:val="single"/>
        <w:bottom w:color="7ba0cd" w:space="0" w:sz="8" w:themeColor="accent1" w:themeTint="0000BF" w:val="single"/>
        <w:right w:color="7ba0cd" w:space="0" w:sz="8" w:themeColor="accent1" w:themeTint="0000BF" w:val="single"/>
        <w:insideH w:color="7ba0cd" w:space="0" w:sz="8" w:themeColor="accent1" w:themeTint="0000BF" w:val="single"/>
        <w:insideV w:color="7ba0cd" w:space="0" w:sz="8" w:themeColor="accent1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3dfee" w:themeFill="accent1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7ba0cd" w:space="0" w:sz="18" w:themeColor="accent1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a7bfde" w:themeFill="accent1" w:themeFillTint="00007F" w:val="clear"/>
      </w:tcPr>
    </w:tblStylePr>
    <w:tblStylePr w:type="band1Horz">
      <w:tblPr/>
      <w:tcPr>
        <w:shd w:color="auto" w:fill="a7bfde" w:themeFill="accent1" w:themeFillTint="00007F" w:val="clear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cf7b79" w:space="0" w:sz="8" w:themeColor="accent2" w:themeTint="0000BF" w:val="single"/>
        <w:left w:color="cf7b79" w:space="0" w:sz="8" w:themeColor="accent2" w:themeTint="0000BF" w:val="single"/>
        <w:bottom w:color="cf7b79" w:space="0" w:sz="8" w:themeColor="accent2" w:themeTint="0000BF" w:val="single"/>
        <w:right w:color="cf7b79" w:space="0" w:sz="8" w:themeColor="accent2" w:themeTint="0000BF" w:val="single"/>
        <w:insideH w:color="cf7b79" w:space="0" w:sz="8" w:themeColor="accent2" w:themeTint="0000BF" w:val="single"/>
        <w:insideV w:color="cf7b79" w:space="0" w:sz="8" w:themeColor="accent2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fd3d2" w:themeFill="accent2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cf7b79" w:space="0" w:sz="18" w:themeColor="accent2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fa7a6" w:themeFill="accent2" w:themeFillTint="00007F" w:val="clear"/>
      </w:tcPr>
    </w:tblStylePr>
    <w:tblStylePr w:type="band1Horz">
      <w:tblPr/>
      <w:tcPr>
        <w:shd w:color="auto" w:fill="dfa7a6" w:themeFill="accent2" w:themeFillTint="00007F" w:val="clear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b3cc82" w:space="0" w:sz="8" w:themeColor="accent3" w:themeTint="0000BF" w:val="single"/>
        <w:left w:color="b3cc82" w:space="0" w:sz="8" w:themeColor="accent3" w:themeTint="0000BF" w:val="single"/>
        <w:bottom w:color="b3cc82" w:space="0" w:sz="8" w:themeColor="accent3" w:themeTint="0000BF" w:val="single"/>
        <w:right w:color="b3cc82" w:space="0" w:sz="8" w:themeColor="accent3" w:themeTint="0000BF" w:val="single"/>
        <w:insideH w:color="b3cc82" w:space="0" w:sz="8" w:themeColor="accent3" w:themeTint="0000BF" w:val="single"/>
        <w:insideV w:color="b3cc82" w:space="0" w:sz="8" w:themeColor="accent3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6eed5" w:themeFill="accent3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3cc82" w:space="0" w:sz="18" w:themeColor="accent3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dddac" w:themeFill="accent3" w:themeFillTint="00007F" w:val="clear"/>
      </w:tcPr>
    </w:tblStylePr>
    <w:tblStylePr w:type="band1Horz">
      <w:tblPr/>
      <w:tcPr>
        <w:shd w:color="auto" w:fill="cdddac" w:themeFill="accent3" w:themeFillTint="00007F" w:val="clear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9f8ab9" w:space="0" w:sz="8" w:themeColor="accent4" w:themeTint="0000BF" w:val="single"/>
        <w:left w:color="9f8ab9" w:space="0" w:sz="8" w:themeColor="accent4" w:themeTint="0000BF" w:val="single"/>
        <w:bottom w:color="9f8ab9" w:space="0" w:sz="8" w:themeColor="accent4" w:themeTint="0000BF" w:val="single"/>
        <w:right w:color="9f8ab9" w:space="0" w:sz="8" w:themeColor="accent4" w:themeTint="0000BF" w:val="single"/>
        <w:insideH w:color="9f8ab9" w:space="0" w:sz="8" w:themeColor="accent4" w:themeTint="0000BF" w:val="single"/>
        <w:insideV w:color="9f8ab9" w:space="0" w:sz="8" w:themeColor="accent4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fd8e8" w:themeFill="accent4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9f8ab9" w:space="0" w:sz="18" w:themeColor="accent4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bfb1d0" w:themeFill="accent4" w:themeFillTint="00007F" w:val="clear"/>
      </w:tcPr>
    </w:tblStylePr>
    <w:tblStylePr w:type="band1Horz">
      <w:tblPr/>
      <w:tcPr>
        <w:shd w:color="auto" w:fill="bfb1d0" w:themeFill="accent4" w:themeFillTint="00007F" w:val="clear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78c0d4" w:space="0" w:sz="8" w:themeColor="accent5" w:themeTint="0000BF" w:val="single"/>
        <w:left w:color="78c0d4" w:space="0" w:sz="8" w:themeColor="accent5" w:themeTint="0000BF" w:val="single"/>
        <w:bottom w:color="78c0d4" w:space="0" w:sz="8" w:themeColor="accent5" w:themeTint="0000BF" w:val="single"/>
        <w:right w:color="78c0d4" w:space="0" w:sz="8" w:themeColor="accent5" w:themeTint="0000BF" w:val="single"/>
        <w:insideH w:color="78c0d4" w:space="0" w:sz="8" w:themeColor="accent5" w:themeTint="0000BF" w:val="single"/>
        <w:insideV w:color="78c0d4" w:space="0" w:sz="8" w:themeColor="accent5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2eaf1" w:themeFill="accent5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78c0d4" w:space="0" w:sz="18" w:themeColor="accent5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a5d5e2" w:themeFill="accent5" w:themeFillTint="00007F" w:val="clear"/>
      </w:tcPr>
    </w:tblStylePr>
    <w:tblStylePr w:type="band1Horz">
      <w:tblPr/>
      <w:tcPr>
        <w:shd w:color="auto" w:fill="a5d5e2" w:themeFill="accent5" w:themeFillTint="00007F" w:val="clear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9b074" w:space="0" w:sz="8" w:themeColor="accent6" w:themeTint="0000BF" w:val="single"/>
        <w:left w:color="f9b074" w:space="0" w:sz="8" w:themeColor="accent6" w:themeTint="0000BF" w:val="single"/>
        <w:bottom w:color="f9b074" w:space="0" w:sz="8" w:themeColor="accent6" w:themeTint="0000BF" w:val="single"/>
        <w:right w:color="f9b074" w:space="0" w:sz="8" w:themeColor="accent6" w:themeTint="0000BF" w:val="single"/>
        <w:insideH w:color="f9b074" w:space="0" w:sz="8" w:themeColor="accent6" w:themeTint="0000BF" w:val="single"/>
        <w:insideV w:color="f9b074" w:space="0" w:sz="8" w:themeColor="accent6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de4d0" w:themeFill="accent6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f9b074" w:space="0" w:sz="18" w:themeColor="accent6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bcaa2" w:themeFill="accent6" w:themeFillTint="00007F" w:val="clear"/>
      </w:tcPr>
    </w:tblStylePr>
    <w:tblStylePr w:type="band1Horz">
      <w:tblPr/>
      <w:tcPr>
        <w:shd w:color="auto" w:fill="fbcaa2" w:themeFill="accent6" w:themeFillTint="00007F" w:val="clear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  <w:insideH w:color="000000" w:space="0" w:sz="8" w:themeColor="text1" w:val="single"/>
        <w:insideV w:color="000000" w:space="0" w:sz="8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c0c0c0" w:themeFill="text1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6e6e6" w:themeFill="text1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ccccc" w:themeFill="text1" w:themeFillTint="000033" w:val="clear"/>
      </w:tc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tcBorders>
          <w:insideH w:color="000000" w:space="0" w:sz="6" w:themeColor="text1" w:val="single"/>
          <w:insideV w:color="000000" w:space="0" w:sz="6" w:themeColor="text1" w:val="single"/>
        </w:tcBorders>
        <w:shd w:color="auto" w:fill="808080" w:themeFill="text1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  <w:insideH w:color="4f81bd" w:space="0" w:sz="8" w:themeColor="accent1" w:val="single"/>
        <w:insideV w:color="4f81bd" w:space="0" w:sz="8" w:themeColor="accent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3dfee" w:themeFill="accent1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df2f8" w:themeFill="accent1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be5f1" w:themeFill="accent1" w:themeFillTint="000033" w:val="clear"/>
      </w:tcPr>
    </w:tblStylePr>
    <w:tblStylePr w:type="band1Vert">
      <w:tblPr/>
      <w:tcPr>
        <w:shd w:color="auto" w:fill="a7bfde" w:themeFill="accent1" w:themeFillTint="00007F" w:val="clear"/>
      </w:tcPr>
    </w:tblStylePr>
    <w:tblStylePr w:type="band1Horz">
      <w:tblPr/>
      <w:tcPr>
        <w:tcBorders>
          <w:insideH w:color="4f81bd" w:space="0" w:sz="6" w:themeColor="accent1" w:val="single"/>
          <w:insideV w:color="4f81bd" w:space="0" w:sz="6" w:themeColor="accent1" w:val="single"/>
        </w:tcBorders>
        <w:shd w:color="auto" w:fill="a7bfde" w:themeFill="accent1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  <w:insideH w:color="c0504d" w:space="0" w:sz="8" w:themeColor="accent2" w:val="single"/>
        <w:insideV w:color="c0504d" w:space="0" w:sz="8" w:themeColor="accent2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fd3d2" w:themeFill="accent2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8eded" w:themeFill="accent2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2dbdb" w:themeFill="accent2" w:themeFillTint="000033" w:val="clear"/>
      </w:tcPr>
    </w:tblStylePr>
    <w:tblStylePr w:type="band1Vert">
      <w:tblPr/>
      <w:tcPr>
        <w:shd w:color="auto" w:fill="dfa7a6" w:themeFill="accent2" w:themeFillTint="00007F" w:val="clear"/>
      </w:tcPr>
    </w:tblStylePr>
    <w:tblStylePr w:type="band1Horz">
      <w:tblPr/>
      <w:tcPr>
        <w:tcBorders>
          <w:insideH w:color="c0504d" w:space="0" w:sz="6" w:themeColor="accent2" w:val="single"/>
          <w:insideV w:color="c0504d" w:space="0" w:sz="6" w:themeColor="accent2" w:val="single"/>
        </w:tcBorders>
        <w:shd w:color="auto" w:fill="dfa7a6" w:themeFill="accent2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  <w:insideH w:color="9bbb59" w:space="0" w:sz="8" w:themeColor="accent3" w:val="single"/>
        <w:insideV w:color="9bbb59" w:space="0" w:sz="8" w:themeColor="accent3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6eed5" w:themeFill="accent3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5f8ee" w:themeFill="accent3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af1dd" w:themeFill="accent3" w:themeFillTint="000033" w:val="clear"/>
      </w:tcPr>
    </w:tblStylePr>
    <w:tblStylePr w:type="band1Vert">
      <w:tblPr/>
      <w:tcPr>
        <w:shd w:color="auto" w:fill="cdddac" w:themeFill="accent3" w:themeFillTint="00007F" w:val="clear"/>
      </w:tcPr>
    </w:tblStylePr>
    <w:tblStylePr w:type="band1Horz">
      <w:tblPr/>
      <w:tcPr>
        <w:tcBorders>
          <w:insideH w:color="9bbb59" w:space="0" w:sz="6" w:themeColor="accent3" w:val="single"/>
          <w:insideV w:color="9bbb59" w:space="0" w:sz="6" w:themeColor="accent3" w:val="single"/>
        </w:tcBorders>
        <w:shd w:color="auto" w:fill="cdddac" w:themeFill="accent3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  <w:insideH w:color="8064a2" w:space="0" w:sz="8" w:themeColor="accent4" w:val="single"/>
        <w:insideV w:color="8064a2" w:space="0" w:sz="8" w:themeColor="accent4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fd8e8" w:themeFill="accent4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2eff6" w:themeFill="accent4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5dfec" w:themeFill="accent4" w:themeFillTint="000033" w:val="clear"/>
      </w:tcPr>
    </w:tblStylePr>
    <w:tblStylePr w:type="band1Vert">
      <w:tblPr/>
      <w:tcPr>
        <w:shd w:color="auto" w:fill="bfb1d0" w:themeFill="accent4" w:themeFillTint="00007F" w:val="clear"/>
      </w:tcPr>
    </w:tblStylePr>
    <w:tblStylePr w:type="band1Horz">
      <w:tblPr/>
      <w:tcPr>
        <w:tcBorders>
          <w:insideH w:color="8064a2" w:space="0" w:sz="6" w:themeColor="accent4" w:val="single"/>
          <w:insideV w:color="8064a2" w:space="0" w:sz="6" w:themeColor="accent4" w:val="single"/>
        </w:tcBorders>
        <w:shd w:color="auto" w:fill="bfb1d0" w:themeFill="accent4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  <w:insideH w:color="4bacc6" w:space="0" w:sz="8" w:themeColor="accent5" w:val="single"/>
        <w:insideV w:color="4bacc6" w:space="0" w:sz="8" w:themeColor="accent5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2eaf1" w:themeFill="accent5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df6f9" w:themeFill="accent5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aeef3" w:themeFill="accent5" w:themeFillTint="000033" w:val="clear"/>
      </w:tcPr>
    </w:tblStylePr>
    <w:tblStylePr w:type="band1Vert">
      <w:tblPr/>
      <w:tcPr>
        <w:shd w:color="auto" w:fill="a5d5e2" w:themeFill="accent5" w:themeFillTint="00007F" w:val="clear"/>
      </w:tcPr>
    </w:tblStylePr>
    <w:tblStylePr w:type="band1Horz">
      <w:tblPr/>
      <w:tcPr>
        <w:tcBorders>
          <w:insideH w:color="4bacc6" w:space="0" w:sz="6" w:themeColor="accent5" w:val="single"/>
          <w:insideV w:color="4bacc6" w:space="0" w:sz="6" w:themeColor="accent5" w:val="single"/>
        </w:tcBorders>
        <w:shd w:color="auto" w:fill="a5d5e2" w:themeFill="accent5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  <w:insideH w:color="f79646" w:space="0" w:sz="8" w:themeColor="accent6" w:val="single"/>
        <w:insideV w:color="f79646" w:space="0" w:sz="8" w:themeColor="accent6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de4d0" w:themeFill="accent6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ef4ec" w:themeFill="accent6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9d9" w:themeFill="accent6" w:themeFillTint="000033" w:val="clear"/>
      </w:tcPr>
    </w:tblStylePr>
    <w:tblStylePr w:type="band1Vert">
      <w:tblPr/>
      <w:tcPr>
        <w:shd w:color="auto" w:fill="fbcaa2" w:themeFill="accent6" w:themeFillTint="00007F" w:val="clear"/>
      </w:tcPr>
    </w:tblStylePr>
    <w:tblStylePr w:type="band1Horz">
      <w:tblPr/>
      <w:tcPr>
        <w:tcBorders>
          <w:insideH w:color="f79646" w:space="0" w:sz="6" w:themeColor="accent6" w:val="single"/>
          <w:insideV w:color="f79646" w:space="0" w:sz="6" w:themeColor="accent6" w:val="single"/>
        </w:tcBorders>
        <w:shd w:color="auto" w:fill="fbcaa2" w:themeFill="accent6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c0c0c0" w:themeFill="text1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000000" w:themeFill="text1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000000" w:themeFill="text1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808080" w:themeFill="text1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808080" w:themeFill="text1" w:themeFillTint="00007F" w:val="clear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3dfee" w:themeFill="accent1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f81bd" w:themeFill="accent1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f81bd" w:themeFill="accent1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a7bfde" w:themeFill="accent1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a7bfde" w:themeFill="accent1" w:themeFillTint="00007F" w:val="clear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fd3d2" w:themeFill="accent2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c0504d" w:themeFill="accent2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c0504d" w:themeFill="accent2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dfa7a6" w:themeFill="accent2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dfa7a6" w:themeFill="accent2" w:themeFillTint="00007F" w:val="clear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6eed5" w:themeFill="accent3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9bbb59" w:themeFill="accent3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9bbb59" w:themeFill="accent3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cdddac" w:themeFill="accent3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cdddac" w:themeFill="accent3" w:themeFillTint="00007F" w:val="clear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fd8e8" w:themeFill="accent4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8064a2" w:themeFill="accent4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8064a2" w:themeFill="accent4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bfb1d0" w:themeFill="accent4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bfb1d0" w:themeFill="accent4" w:themeFillTint="00007F" w:val="clear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2eaf1" w:themeFill="accent5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bacc6" w:themeFill="accent5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bacc6" w:themeFill="accent5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a5d5e2" w:themeFill="accent5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a5d5e2" w:themeFill="accent5" w:themeFillTint="00007F" w:val="clear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de4d0" w:themeFill="accent6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79646" w:themeFill="accent6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79646" w:themeFill="accent6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fbcaa2" w:themeFill="accent6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fbcaa2" w:themeFill="accent6" w:themeFillTint="00007F" w:val="clear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000000" w:themeFill="text1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4f81bd" w:themeFill="accent1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43f60" w:themeFill="accent1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c0504d" w:themeFill="accent2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622423" w:themeFill="accent2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9bbb59" w:themeFill="accent3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e6128" w:themeFill="accent3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8064a2" w:themeFill="accent4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f3151" w:themeFill="accent4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4bacc6" w:themeFill="accent5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05867" w:themeFill="accent5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79646" w:themeFill="accent6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74706" w:themeFill="accent6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c0504d" w:space="0" w:sz="24" w:themeColor="accent2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ffffff" w:space="0" w:sz="4" w:themeColor="background1" w:val="single"/>
        <w:insideV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6e6e6" w:themeFill="text1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000000" w:themeFill="text1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000000" w:space="0" w:sz="4" w:themeColor="text1" w:themeShade="000099" w:val="single"/>
          <w:insideV w:space="0" w:sz="0" w:val="nil"/>
        </w:tcBorders>
        <w:shd w:color="auto" w:fill="000000" w:themeFill="text1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Vert">
      <w:tblPr/>
      <w:tcPr>
        <w:shd w:color="auto" w:fill="999999" w:themeFill="text1" w:themeFillTint="000066" w:val="clear"/>
      </w:tcPr>
    </w:tblStylePr>
    <w:tblStylePr w:type="band1Horz">
      <w:tblPr/>
      <w:tcPr>
        <w:shd w:color="auto" w:fill="808080" w:themeFill="text1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c0504d" w:space="0" w:sz="24" w:themeColor="accent2" w:val="single"/>
        <w:left w:color="4f81bd" w:space="0" w:sz="4" w:themeColor="accent1" w:val="single"/>
        <w:bottom w:color="4f81bd" w:space="0" w:sz="4" w:themeColor="accent1" w:val="single"/>
        <w:right w:color="4f81bd" w:space="0" w:sz="4" w:themeColor="accent1" w:val="single"/>
        <w:insideH w:color="ffffff" w:space="0" w:sz="4" w:themeColor="background1" w:val="single"/>
        <w:insideV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df2f8" w:themeFill="accent1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2c4c74" w:themeFill="accent1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2c4c74" w:space="0" w:sz="4" w:themeColor="accent1" w:themeShade="000099" w:val="single"/>
          <w:insideV w:space="0" w:sz="0" w:val="nil"/>
        </w:tcBorders>
        <w:shd w:color="auto" w:fill="2c4c74" w:themeFill="accent1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c4c74" w:themeFill="accent1" w:themeFillShade="000099" w:val="clear"/>
      </w:tcPr>
    </w:tblStylePr>
    <w:tblStylePr w:type="band1Vert">
      <w:tblPr/>
      <w:tcPr>
        <w:shd w:color="auto" w:fill="b8cce4" w:themeFill="accent1" w:themeFillTint="000066" w:val="clear"/>
      </w:tcPr>
    </w:tblStylePr>
    <w:tblStylePr w:type="band1Horz">
      <w:tblPr/>
      <w:tcPr>
        <w:shd w:color="auto" w:fill="a7bfde" w:themeFill="accent1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c0504d" w:space="0" w:sz="24" w:themeColor="accent2" w:val="single"/>
        <w:left w:color="c0504d" w:space="0" w:sz="4" w:themeColor="accent2" w:val="single"/>
        <w:bottom w:color="c0504d" w:space="0" w:sz="4" w:themeColor="accent2" w:val="single"/>
        <w:right w:color="c0504d" w:space="0" w:sz="4" w:themeColor="accent2" w:val="single"/>
        <w:insideH w:color="ffffff" w:space="0" w:sz="4" w:themeColor="background1" w:val="single"/>
        <w:insideV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8eded" w:themeFill="accent2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772c2a" w:themeFill="accent2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772c2a" w:space="0" w:sz="4" w:themeColor="accent2" w:themeShade="000099" w:val="single"/>
          <w:insideV w:space="0" w:sz="0" w:val="nil"/>
        </w:tcBorders>
        <w:shd w:color="auto" w:fill="772c2a" w:themeFill="accent2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72c2a" w:themeFill="accent2" w:themeFillShade="000099" w:val="clear"/>
      </w:tcPr>
    </w:tblStylePr>
    <w:tblStylePr w:type="band1Vert">
      <w:tblPr/>
      <w:tcPr>
        <w:shd w:color="auto" w:fill="e5b8b7" w:themeFill="accent2" w:themeFillTint="000066" w:val="clear"/>
      </w:tcPr>
    </w:tblStylePr>
    <w:tblStylePr w:type="band1Horz">
      <w:tblPr/>
      <w:tcPr>
        <w:shd w:color="auto" w:fill="dfa7a6" w:themeFill="accent2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8064a2" w:space="0" w:sz="24" w:themeColor="accent4" w:val="single"/>
        <w:left w:color="9bbb59" w:space="0" w:sz="4" w:themeColor="accent3" w:val="single"/>
        <w:bottom w:color="9bbb59" w:space="0" w:sz="4" w:themeColor="accent3" w:val="single"/>
        <w:right w:color="9bbb59" w:space="0" w:sz="4" w:themeColor="accent3" w:val="single"/>
        <w:insideH w:color="ffffff" w:space="0" w:sz="4" w:themeColor="background1" w:val="single"/>
        <w:insideV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5f8ee" w:themeFill="accent3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8064a2" w:space="0" w:sz="24" w:themeColor="accent4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5e7530" w:themeFill="accent3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5e7530" w:space="0" w:sz="4" w:themeColor="accent3" w:themeShade="000099" w:val="single"/>
          <w:insideV w:space="0" w:sz="0" w:val="nil"/>
        </w:tcBorders>
        <w:shd w:color="auto" w:fill="5e7530" w:themeFill="accent3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e7530" w:themeFill="accent3" w:themeFillShade="000099" w:val="clear"/>
      </w:tcPr>
    </w:tblStylePr>
    <w:tblStylePr w:type="band1Vert">
      <w:tblPr/>
      <w:tcPr>
        <w:shd w:color="auto" w:fill="d6e3bc" w:themeFill="accent3" w:themeFillTint="000066" w:val="clear"/>
      </w:tcPr>
    </w:tblStylePr>
    <w:tblStylePr w:type="band1Horz">
      <w:tblPr/>
      <w:tcPr>
        <w:shd w:color="auto" w:fill="cdddac" w:themeFill="accent3" w:themeFillTint="00007F" w:val="clear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9bbb59" w:space="0" w:sz="24" w:themeColor="accent3" w:val="single"/>
        <w:left w:color="8064a2" w:space="0" w:sz="4" w:themeColor="accent4" w:val="single"/>
        <w:bottom w:color="8064a2" w:space="0" w:sz="4" w:themeColor="accent4" w:val="single"/>
        <w:right w:color="8064a2" w:space="0" w:sz="4" w:themeColor="accent4" w:val="single"/>
        <w:insideH w:color="ffffff" w:space="0" w:sz="4" w:themeColor="background1" w:val="single"/>
        <w:insideV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2eff6" w:themeFill="accent4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9bbb59" w:space="0" w:sz="24" w:themeColor="accent3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4c3b62" w:themeFill="accent4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4c3b62" w:space="0" w:sz="4" w:themeColor="accent4" w:themeShade="000099" w:val="single"/>
          <w:insideV w:space="0" w:sz="0" w:val="nil"/>
        </w:tcBorders>
        <w:shd w:color="auto" w:fill="4c3b62" w:themeFill="accent4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c3b62" w:themeFill="accent4" w:themeFillShade="000099" w:val="clear"/>
      </w:tcPr>
    </w:tblStylePr>
    <w:tblStylePr w:type="band1Vert">
      <w:tblPr/>
      <w:tcPr>
        <w:shd w:color="auto" w:fill="ccc0d9" w:themeFill="accent4" w:themeFillTint="000066" w:val="clear"/>
      </w:tcPr>
    </w:tblStylePr>
    <w:tblStylePr w:type="band1Horz">
      <w:tblPr/>
      <w:tcPr>
        <w:shd w:color="auto" w:fill="bfb1d0" w:themeFill="accent4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f79646" w:space="0" w:sz="24" w:themeColor="accent6" w:val="single"/>
        <w:left w:color="4bacc6" w:space="0" w:sz="4" w:themeColor="accent5" w:val="single"/>
        <w:bottom w:color="4bacc6" w:space="0" w:sz="4" w:themeColor="accent5" w:val="single"/>
        <w:right w:color="4bacc6" w:space="0" w:sz="4" w:themeColor="accent5" w:val="single"/>
        <w:insideH w:color="ffffff" w:space="0" w:sz="4" w:themeColor="background1" w:val="single"/>
        <w:insideV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df6f9" w:themeFill="accent5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79646" w:space="0" w:sz="24" w:themeColor="accent6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276a7c" w:themeFill="accent5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276a7c" w:space="0" w:sz="4" w:themeColor="accent5" w:themeShade="000099" w:val="single"/>
          <w:insideV w:space="0" w:sz="0" w:val="nil"/>
        </w:tcBorders>
        <w:shd w:color="auto" w:fill="276a7c" w:themeFill="accent5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76a7c" w:themeFill="accent5" w:themeFillShade="000099" w:val="clear"/>
      </w:tcPr>
    </w:tblStylePr>
    <w:tblStylePr w:type="band1Vert">
      <w:tblPr/>
      <w:tcPr>
        <w:shd w:color="auto" w:fill="b6dde8" w:themeFill="accent5" w:themeFillTint="000066" w:val="clear"/>
      </w:tcPr>
    </w:tblStylePr>
    <w:tblStylePr w:type="band1Horz">
      <w:tblPr/>
      <w:tcPr>
        <w:shd w:color="auto" w:fill="a5d5e2" w:themeFill="accent5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4bacc6" w:space="0" w:sz="24" w:themeColor="accent5" w:val="single"/>
        <w:left w:color="f79646" w:space="0" w:sz="4" w:themeColor="accent6" w:val="single"/>
        <w:bottom w:color="f79646" w:space="0" w:sz="4" w:themeColor="accent6" w:val="single"/>
        <w:right w:color="f79646" w:space="0" w:sz="4" w:themeColor="accent6" w:val="single"/>
        <w:insideH w:color="ffffff" w:space="0" w:sz="4" w:themeColor="background1" w:val="single"/>
        <w:insideV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ef4ec" w:themeFill="accent6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4bacc6" w:space="0" w:sz="24" w:themeColor="accent5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b65608" w:themeFill="accent6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b65608" w:space="0" w:sz="4" w:themeColor="accent6" w:themeShade="000099" w:val="single"/>
          <w:insideV w:space="0" w:sz="0" w:val="nil"/>
        </w:tcBorders>
        <w:shd w:color="auto" w:fill="b65608" w:themeFill="accent6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b65608" w:themeFill="accent6" w:themeFillShade="000099" w:val="clear"/>
      </w:tcPr>
    </w:tblStylePr>
    <w:tblStylePr w:type="band1Vert">
      <w:tblPr/>
      <w:tcPr>
        <w:shd w:color="auto" w:fill="fbd4b4" w:themeFill="accent6" w:themeFillTint="000066" w:val="clear"/>
      </w:tcPr>
    </w:tblStylePr>
    <w:tblStylePr w:type="band1Horz">
      <w:tblPr/>
      <w:tcPr>
        <w:shd w:color="auto" w:fill="fbcaa2" w:themeFill="accent6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6e6e6" w:themeFill="tex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df2f8" w:themeFill="accen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1Horz">
      <w:tblPr/>
      <w:tcPr>
        <w:shd w:color="auto" w:fill="dbe5f1" w:themeFill="accent1" w:themeFillTint="000033" w:val="clear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8eded" w:themeFill="accent2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1Horz">
      <w:tblPr/>
      <w:tcPr>
        <w:shd w:color="auto" w:fill="f2dbdb" w:themeFill="accent2" w:themeFillTint="000033" w:val="clear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5f8ee" w:themeFill="accent3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664e82" w:themeFill="accent4" w:themeFillShade="0000CC" w:val="clear"/>
      </w:tcPr>
    </w:tblStylePr>
    <w:tblStylePr w:type="lastRow">
      <w:rPr>
        <w:b w:val="1"/>
        <w:bCs w:val="1"/>
        <w:color w:val="664e82" w:themeColor="accent4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1Horz">
      <w:tblPr/>
      <w:tcPr>
        <w:shd w:color="auto" w:fill="eaf1dd" w:themeFill="accent3" w:themeFillTint="000033" w:val="clear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2eff6" w:themeFill="accent4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7e9c40" w:themeFill="accent3" w:themeFillShade="0000CC" w:val="clear"/>
      </w:tcPr>
    </w:tblStylePr>
    <w:tblStylePr w:type="lastRow">
      <w:rPr>
        <w:b w:val="1"/>
        <w:bCs w:val="1"/>
        <w:color w:val="7e9c40" w:themeColor="accent3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1Horz">
      <w:tblPr/>
      <w:tcPr>
        <w:shd w:color="auto" w:fill="e5dfec" w:themeFill="accent4" w:themeFillTint="000033" w:val="clear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df6f9" w:themeFill="accent5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f2730a" w:themeFill="accent6" w:themeFillShade="0000CC" w:val="clear"/>
      </w:tcPr>
    </w:tblStylePr>
    <w:tblStylePr w:type="lastRow">
      <w:rPr>
        <w:b w:val="1"/>
        <w:bCs w:val="1"/>
        <w:color w:val="f2730a" w:themeColor="accent6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1Horz">
      <w:tblPr/>
      <w:tcPr>
        <w:shd w:color="auto" w:fill="daeef3" w:themeFill="accent5" w:themeFillTint="000033" w:val="clear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ef4ec" w:themeFill="accent6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348da5" w:themeFill="accent5" w:themeFillShade="0000CC" w:val="clear"/>
      </w:tcPr>
    </w:tblStylePr>
    <w:tblStylePr w:type="lastRow">
      <w:rPr>
        <w:b w:val="1"/>
        <w:bCs w:val="1"/>
        <w:color w:val="348da5" w:themeColor="accent5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1Horz">
      <w:tblPr/>
      <w:tcPr>
        <w:shd w:color="auto" w:fill="fde9d9" w:themeFill="accent6" w:themeFillTint="000033" w:val="clear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insideH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cccccc" w:themeFill="text1" w:themeFillTint="000033" w:val="clear"/>
    </w:tcPr>
    <w:tblStylePr w:type="firstRow">
      <w:rPr>
        <w:b w:val="1"/>
        <w:bCs w:val="1"/>
      </w:rPr>
      <w:tblPr/>
      <w:tcPr>
        <w:shd w:color="auto" w:fill="999999" w:themeFill="text1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999999" w:themeFill="text1" w:themeFillTint="000066" w:val="clear"/>
      </w:tcPr>
    </w:tblStylePr>
    <w:tblStylePr w:type="firstCol">
      <w:rPr>
        <w:color w:val="ffffff" w:themeColor="background1"/>
      </w:rPr>
      <w:tblPr/>
      <w:tcPr>
        <w:shd w:color="auto" w:fill="000000" w:themeFill="text1" w:themeFillShade="0000BF" w:val="clear"/>
      </w:tcPr>
    </w:tblStylePr>
    <w:tblStylePr w:type="lastCol">
      <w:rPr>
        <w:color w:val="ffffff" w:themeColor="background1"/>
      </w:rPr>
      <w:tblPr/>
      <w:tcPr>
        <w:shd w:color="auto" w:fill="000000" w:themeFill="text1" w:themeFillShade="0000BF" w:val="clear"/>
      </w:tc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shd w:color="auto" w:fill="808080" w:themeFill="text1" w:themeFillTint="00007F" w:val="clear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insideH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be5f1" w:themeFill="accent1" w:themeFillTint="000033" w:val="clear"/>
    </w:tcPr>
    <w:tblStylePr w:type="firstRow">
      <w:rPr>
        <w:b w:val="1"/>
        <w:bCs w:val="1"/>
      </w:rPr>
      <w:tblPr/>
      <w:tcPr>
        <w:shd w:color="auto" w:fill="b8cce4" w:themeFill="accent1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b8cce4" w:themeFill="accent1" w:themeFillTint="000066" w:val="clear"/>
      </w:tcPr>
    </w:tblStylePr>
    <w:tblStylePr w:type="firstCol">
      <w:rPr>
        <w:color w:val="ffffff" w:themeColor="background1"/>
      </w:rPr>
      <w:tblPr/>
      <w:tcPr>
        <w:shd w:color="auto" w:fill="365f91" w:themeFill="accent1" w:themeFillShade="0000BF" w:val="clear"/>
      </w:tcPr>
    </w:tblStylePr>
    <w:tblStylePr w:type="lastCol">
      <w:rPr>
        <w:color w:val="ffffff" w:themeColor="background1"/>
      </w:rPr>
      <w:tblPr/>
      <w:tcPr>
        <w:shd w:color="auto" w:fill="365f91" w:themeFill="accent1" w:themeFillShade="0000BF" w:val="clear"/>
      </w:tcPr>
    </w:tblStylePr>
    <w:tblStylePr w:type="band1Vert">
      <w:tblPr/>
      <w:tcPr>
        <w:shd w:color="auto" w:fill="a7bfde" w:themeFill="accent1" w:themeFillTint="00007F" w:val="clear"/>
      </w:tcPr>
    </w:tblStylePr>
    <w:tblStylePr w:type="band1Horz">
      <w:tblPr/>
      <w:tcPr>
        <w:shd w:color="auto" w:fill="a7bfde" w:themeFill="accent1" w:themeFillTint="00007F" w:val="clear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insideH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2dbdb" w:themeFill="accent2" w:themeFillTint="000033" w:val="clear"/>
    </w:tcPr>
    <w:tblStylePr w:type="firstRow">
      <w:rPr>
        <w:b w:val="1"/>
        <w:bCs w:val="1"/>
      </w:rPr>
      <w:tblPr/>
      <w:tcPr>
        <w:shd w:color="auto" w:fill="e5b8b7" w:themeFill="accent2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e5b8b7" w:themeFill="accent2" w:themeFillTint="000066" w:val="clear"/>
      </w:tcPr>
    </w:tblStylePr>
    <w:tblStylePr w:type="firstCol">
      <w:rPr>
        <w:color w:val="ffffff" w:themeColor="background1"/>
      </w:rPr>
      <w:tblPr/>
      <w:tcPr>
        <w:shd w:color="auto" w:fill="943634" w:themeFill="accent2" w:themeFillShade="0000BF" w:val="clear"/>
      </w:tcPr>
    </w:tblStylePr>
    <w:tblStylePr w:type="lastCol">
      <w:rPr>
        <w:color w:val="ffffff" w:themeColor="background1"/>
      </w:rPr>
      <w:tblPr/>
      <w:tcPr>
        <w:shd w:color="auto" w:fill="943634" w:themeFill="accent2" w:themeFillShade="0000BF" w:val="clear"/>
      </w:tcPr>
    </w:tblStylePr>
    <w:tblStylePr w:type="band1Vert">
      <w:tblPr/>
      <w:tcPr>
        <w:shd w:color="auto" w:fill="dfa7a6" w:themeFill="accent2" w:themeFillTint="00007F" w:val="clear"/>
      </w:tcPr>
    </w:tblStylePr>
    <w:tblStylePr w:type="band1Horz">
      <w:tblPr/>
      <w:tcPr>
        <w:shd w:color="auto" w:fill="dfa7a6" w:themeFill="accent2" w:themeFillTint="00007F" w:val="clear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insideH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af1dd" w:themeFill="accent3" w:themeFillTint="000033" w:val="clear"/>
    </w:tcPr>
    <w:tblStylePr w:type="firstRow">
      <w:rPr>
        <w:b w:val="1"/>
        <w:bCs w:val="1"/>
      </w:rPr>
      <w:tblPr/>
      <w:tcPr>
        <w:shd w:color="auto" w:fill="d6e3bc" w:themeFill="accent3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d6e3bc" w:themeFill="accent3" w:themeFillTint="000066" w:val="clear"/>
      </w:tcPr>
    </w:tblStylePr>
    <w:tblStylePr w:type="firstCol">
      <w:rPr>
        <w:color w:val="ffffff" w:themeColor="background1"/>
      </w:rPr>
      <w:tblPr/>
      <w:tcPr>
        <w:shd w:color="auto" w:fill="76923c" w:themeFill="accent3" w:themeFillShade="0000BF" w:val="clear"/>
      </w:tcPr>
    </w:tblStylePr>
    <w:tblStylePr w:type="lastCol">
      <w:rPr>
        <w:color w:val="ffffff" w:themeColor="background1"/>
      </w:rPr>
      <w:tblPr/>
      <w:tcPr>
        <w:shd w:color="auto" w:fill="76923c" w:themeFill="accent3" w:themeFillShade="0000BF" w:val="clear"/>
      </w:tcPr>
    </w:tblStylePr>
    <w:tblStylePr w:type="band1Vert">
      <w:tblPr/>
      <w:tcPr>
        <w:shd w:color="auto" w:fill="cdddac" w:themeFill="accent3" w:themeFillTint="00007F" w:val="clear"/>
      </w:tcPr>
    </w:tblStylePr>
    <w:tblStylePr w:type="band1Horz">
      <w:tblPr/>
      <w:tcPr>
        <w:shd w:color="auto" w:fill="cdddac" w:themeFill="accent3" w:themeFillTint="00007F" w:val="clear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insideH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5dfec" w:themeFill="accent4" w:themeFillTint="000033" w:val="clear"/>
    </w:tcPr>
    <w:tblStylePr w:type="firstRow">
      <w:rPr>
        <w:b w:val="1"/>
        <w:bCs w:val="1"/>
      </w:rPr>
      <w:tblPr/>
      <w:tcPr>
        <w:shd w:color="auto" w:fill="ccc0d9" w:themeFill="accent4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ccc0d9" w:themeFill="accent4" w:themeFillTint="000066" w:val="clear"/>
      </w:tcPr>
    </w:tblStylePr>
    <w:tblStylePr w:type="firstCol">
      <w:rPr>
        <w:color w:val="ffffff" w:themeColor="background1"/>
      </w:rPr>
      <w:tblPr/>
      <w:tcPr>
        <w:shd w:color="auto" w:fill="5f497a" w:themeFill="accent4" w:themeFillShade="0000BF" w:val="clear"/>
      </w:tcPr>
    </w:tblStylePr>
    <w:tblStylePr w:type="lastCol">
      <w:rPr>
        <w:color w:val="ffffff" w:themeColor="background1"/>
      </w:rPr>
      <w:tblPr/>
      <w:tcPr>
        <w:shd w:color="auto" w:fill="5f497a" w:themeFill="accent4" w:themeFillShade="0000BF" w:val="clear"/>
      </w:tcPr>
    </w:tblStylePr>
    <w:tblStylePr w:type="band1Vert">
      <w:tblPr/>
      <w:tcPr>
        <w:shd w:color="auto" w:fill="bfb1d0" w:themeFill="accent4" w:themeFillTint="00007F" w:val="clear"/>
      </w:tcPr>
    </w:tblStylePr>
    <w:tblStylePr w:type="band1Horz">
      <w:tblPr/>
      <w:tcPr>
        <w:shd w:color="auto" w:fill="bfb1d0" w:themeFill="accent4" w:themeFillTint="00007F" w:val="clear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insideH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aeef3" w:themeFill="accent5" w:themeFillTint="000033" w:val="clear"/>
    </w:tcPr>
    <w:tblStylePr w:type="firstRow">
      <w:rPr>
        <w:b w:val="1"/>
        <w:bCs w:val="1"/>
      </w:rPr>
      <w:tblPr/>
      <w:tcPr>
        <w:shd w:color="auto" w:fill="b6dde8" w:themeFill="accent5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b6dde8" w:themeFill="accent5" w:themeFillTint="000066" w:val="clear"/>
      </w:tcPr>
    </w:tblStylePr>
    <w:tblStylePr w:type="firstCol">
      <w:rPr>
        <w:color w:val="ffffff" w:themeColor="background1"/>
      </w:rPr>
      <w:tblPr/>
      <w:tcPr>
        <w:shd w:color="auto" w:fill="31849b" w:themeFill="accent5" w:themeFillShade="0000BF" w:val="clear"/>
      </w:tcPr>
    </w:tblStylePr>
    <w:tblStylePr w:type="lastCol">
      <w:rPr>
        <w:color w:val="ffffff" w:themeColor="background1"/>
      </w:rPr>
      <w:tblPr/>
      <w:tcPr>
        <w:shd w:color="auto" w:fill="31849b" w:themeFill="accent5" w:themeFillShade="0000BF" w:val="clear"/>
      </w:tcPr>
    </w:tblStylePr>
    <w:tblStylePr w:type="band1Vert">
      <w:tblPr/>
      <w:tcPr>
        <w:shd w:color="auto" w:fill="a5d5e2" w:themeFill="accent5" w:themeFillTint="00007F" w:val="clear"/>
      </w:tcPr>
    </w:tblStylePr>
    <w:tblStylePr w:type="band1Horz">
      <w:tblPr/>
      <w:tcPr>
        <w:shd w:color="auto" w:fill="a5d5e2" w:themeFill="accent5" w:themeFillTint="00007F" w:val="clear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insideH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de9d9" w:themeFill="accent6" w:themeFillTint="000033" w:val="clear"/>
    </w:tcPr>
    <w:tblStylePr w:type="firstRow">
      <w:rPr>
        <w:b w:val="1"/>
        <w:bCs w:val="1"/>
      </w:rPr>
      <w:tblPr/>
      <w:tcPr>
        <w:shd w:color="auto" w:fill="fbd4b4" w:themeFill="accent6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fbd4b4" w:themeFill="accent6" w:themeFillTint="000066" w:val="clear"/>
      </w:tcPr>
    </w:tblStylePr>
    <w:tblStylePr w:type="firstCol">
      <w:rPr>
        <w:color w:val="ffffff" w:themeColor="background1"/>
      </w:rPr>
      <w:tblPr/>
      <w:tcPr>
        <w:shd w:color="auto" w:fill="e36c0a" w:themeFill="accent6" w:themeFillShade="0000BF" w:val="clear"/>
      </w:tcPr>
    </w:tblStylePr>
    <w:tblStylePr w:type="lastCol">
      <w:rPr>
        <w:color w:val="ffffff" w:themeColor="background1"/>
      </w:rPr>
      <w:tblPr/>
      <w:tcPr>
        <w:shd w:color="auto" w:fill="e36c0a" w:themeFill="accent6" w:themeFillShade="0000BF" w:val="clear"/>
      </w:tcPr>
    </w:tblStylePr>
    <w:tblStylePr w:type="band1Vert">
      <w:tblPr/>
      <w:tcPr>
        <w:shd w:color="auto" w:fill="fbcaa2" w:themeFill="accent6" w:themeFillTint="00007F" w:val="clear"/>
      </w:tcPr>
    </w:tblStylePr>
    <w:tblStylePr w:type="band1Horz">
      <w:tblPr/>
      <w:tcPr>
        <w:shd w:color="auto" w:fill="fbcaa2" w:themeFill="accent6" w:themeFillTint="00007F" w:val="clear"/>
      </w:tcPr>
    </w:tblStylePr>
  </w:style>
  <w:style w:type="paragraph" w:styleId="Subtitle">
    <w:name w:val="Subtitle"/>
    <w:basedOn w:val="Normal"/>
    <w:next w:val="Normal"/>
    <w:pPr/>
    <w:rPr>
      <w:rFonts w:ascii="Calibri" w:cs="Calibri" w:eastAsia="Calibri" w:hAnsi="Calibri"/>
      <w:i w:val="1"/>
      <w:color w:val="4f81bd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TW9WYDQcSJCREciTBLwe3eFQFkw==">CgMxLjA4AHIhMXFiT3c1VWNBbEhldjZ4bmtxRU9oX3luUDVpOGVOYTR2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</cp:coreProperties>
</file>